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7E6" w:rsidRDefault="006747E6" w:rsidP="00DD2E66">
      <w:pPr>
        <w:rPr>
          <w:rFonts w:ascii="Arial" w:hAnsi="Arial" w:cs="Arial"/>
          <w:i/>
          <w:sz w:val="22"/>
          <w:szCs w:val="22"/>
        </w:rPr>
      </w:pPr>
    </w:p>
    <w:p w:rsidR="006747E6" w:rsidRDefault="006747E6" w:rsidP="0089793B">
      <w:pPr>
        <w:jc w:val="right"/>
        <w:rPr>
          <w:rFonts w:ascii="Arial" w:hAnsi="Arial" w:cs="Arial"/>
          <w:i/>
          <w:sz w:val="22"/>
          <w:szCs w:val="22"/>
        </w:rPr>
      </w:pPr>
    </w:p>
    <w:p w:rsidR="00923FA1" w:rsidRDefault="00923FA1" w:rsidP="00DD2E66">
      <w:pPr>
        <w:spacing w:before="120" w:after="120"/>
        <w:jc w:val="right"/>
        <w:rPr>
          <w:rFonts w:ascii="Arial" w:hAnsi="Arial" w:cs="Arial"/>
          <w:b/>
          <w:i/>
          <w:sz w:val="22"/>
          <w:szCs w:val="22"/>
        </w:rPr>
      </w:pPr>
      <w:r w:rsidRPr="00B63614">
        <w:rPr>
          <w:rFonts w:ascii="Arial" w:hAnsi="Arial" w:cs="Arial"/>
          <w:i/>
          <w:sz w:val="22"/>
          <w:szCs w:val="22"/>
        </w:rPr>
        <w:t>Z</w:t>
      </w:r>
      <w:r w:rsidR="007C1A1D" w:rsidRPr="00B63614">
        <w:rPr>
          <w:rFonts w:ascii="Arial" w:hAnsi="Arial" w:cs="Arial"/>
          <w:i/>
          <w:sz w:val="22"/>
          <w:szCs w:val="22"/>
        </w:rPr>
        <w:t>ałącznik</w:t>
      </w:r>
      <w:r w:rsidRPr="00B63614">
        <w:rPr>
          <w:rFonts w:ascii="Arial" w:hAnsi="Arial" w:cs="Arial"/>
          <w:i/>
          <w:sz w:val="22"/>
          <w:szCs w:val="22"/>
        </w:rPr>
        <w:t xml:space="preserve"> </w:t>
      </w:r>
      <w:r w:rsidRPr="00B63614">
        <w:rPr>
          <w:rFonts w:ascii="Arial" w:hAnsi="Arial" w:cs="Arial"/>
          <w:b/>
          <w:i/>
          <w:sz w:val="22"/>
          <w:szCs w:val="22"/>
        </w:rPr>
        <w:t>NR</w:t>
      </w:r>
      <w:r w:rsidR="006747E6">
        <w:rPr>
          <w:rFonts w:ascii="Arial" w:hAnsi="Arial" w:cs="Arial"/>
          <w:b/>
          <w:i/>
          <w:sz w:val="22"/>
          <w:szCs w:val="22"/>
        </w:rPr>
        <w:t xml:space="preserve"> 4</w:t>
      </w:r>
    </w:p>
    <w:p w:rsidR="0094572F" w:rsidRDefault="0094572F" w:rsidP="0094572F">
      <w:pPr>
        <w:pStyle w:val="Standard"/>
        <w:ind w:left="181"/>
        <w:jc w:val="right"/>
      </w:pP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i/>
          <w:iCs/>
          <w:sz w:val="22"/>
          <w:szCs w:val="22"/>
        </w:rPr>
        <w:t xml:space="preserve">do </w:t>
      </w:r>
      <w:r>
        <w:rPr>
          <w:rFonts w:ascii="Arial" w:hAnsi="Arial" w:cs="Arial"/>
          <w:bCs/>
          <w:i/>
          <w:iCs/>
          <w:sz w:val="22"/>
          <w:szCs w:val="22"/>
        </w:rPr>
        <w:t>Postępowania o udzielenie zamówienia prowadzonego na podstawie</w:t>
      </w:r>
    </w:p>
    <w:p w:rsidR="0094572F" w:rsidRDefault="0094572F" w:rsidP="0094572F">
      <w:pPr>
        <w:pStyle w:val="Standard"/>
        <w:ind w:left="181"/>
        <w:jc w:val="right"/>
      </w:pPr>
      <w:r>
        <w:rPr>
          <w:rFonts w:ascii="Arial" w:hAnsi="Arial" w:cs="Arial"/>
          <w:bCs/>
          <w:i/>
          <w:iCs/>
          <w:sz w:val="22"/>
          <w:szCs w:val="22"/>
        </w:rPr>
        <w:t xml:space="preserve">Regulaminu zamówień publicznych w Powiatowym Urzędzie Pracy w Kołobrzegu </w:t>
      </w:r>
      <w:r>
        <w:rPr>
          <w:rFonts w:ascii="Arial" w:hAnsi="Arial" w:cs="Arial"/>
          <w:bCs/>
          <w:kern w:val="0"/>
          <w:sz w:val="22"/>
          <w:szCs w:val="22"/>
        </w:rPr>
        <w:t>oraz przepisów ustawy</w:t>
      </w:r>
      <w:r>
        <w:t xml:space="preserve"> </w:t>
      </w:r>
      <w:r>
        <w:rPr>
          <w:rFonts w:ascii="Arial" w:hAnsi="Arial" w:cs="Arial"/>
          <w:bCs/>
          <w:i/>
          <w:kern w:val="0"/>
          <w:sz w:val="22"/>
          <w:szCs w:val="22"/>
        </w:rPr>
        <w:t>z dnia 23 kwietnia 1964 r. Kodeks cywilny</w:t>
      </w:r>
    </w:p>
    <w:p w:rsidR="0094572F" w:rsidRDefault="0094572F" w:rsidP="0094572F">
      <w:pPr>
        <w:pStyle w:val="Standard"/>
        <w:ind w:left="181"/>
        <w:jc w:val="right"/>
        <w:rPr>
          <w:rFonts w:ascii="Arial" w:hAnsi="Arial" w:cs="Arial"/>
          <w:bCs/>
          <w:i/>
          <w:kern w:val="0"/>
          <w:sz w:val="22"/>
          <w:szCs w:val="22"/>
        </w:rPr>
      </w:pPr>
      <w:r>
        <w:rPr>
          <w:rFonts w:ascii="Arial" w:hAnsi="Arial" w:cs="Arial"/>
          <w:bCs/>
          <w:i/>
          <w:kern w:val="0"/>
          <w:sz w:val="22"/>
          <w:szCs w:val="22"/>
        </w:rPr>
        <w:t>(t. j. Dz. U. z 2023 r., poz. 1610)</w:t>
      </w:r>
    </w:p>
    <w:p w:rsidR="0094572F" w:rsidRDefault="0094572F" w:rsidP="0094572F">
      <w:pPr>
        <w:pStyle w:val="Standard"/>
        <w:spacing w:before="120" w:after="120"/>
        <w:ind w:left="180"/>
        <w:jc w:val="right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2/OK/KZ/2023</w:t>
      </w:r>
    </w:p>
    <w:p w:rsidR="00730504" w:rsidRPr="00B63614" w:rsidRDefault="00730504" w:rsidP="0089793B">
      <w:pPr>
        <w:rPr>
          <w:rFonts w:ascii="Arial" w:hAnsi="Arial" w:cs="Arial"/>
          <w:sz w:val="22"/>
          <w:szCs w:val="22"/>
        </w:rPr>
      </w:pPr>
    </w:p>
    <w:p w:rsidR="00923FA1" w:rsidRPr="00B63614" w:rsidRDefault="00923FA1" w:rsidP="0089793B">
      <w:pPr>
        <w:rPr>
          <w:rFonts w:ascii="Arial" w:hAnsi="Arial" w:cs="Arial"/>
          <w:sz w:val="22"/>
          <w:szCs w:val="22"/>
        </w:rPr>
      </w:pPr>
      <w:r w:rsidRPr="00B63614">
        <w:rPr>
          <w:rFonts w:ascii="Arial" w:hAnsi="Arial" w:cs="Arial"/>
          <w:sz w:val="22"/>
          <w:szCs w:val="22"/>
        </w:rPr>
        <w:t>...............</w:t>
      </w:r>
      <w:r w:rsidR="003302A9" w:rsidRPr="00B63614">
        <w:rPr>
          <w:rFonts w:ascii="Arial" w:hAnsi="Arial" w:cs="Arial"/>
          <w:sz w:val="22"/>
          <w:szCs w:val="22"/>
        </w:rPr>
        <w:t>..</w:t>
      </w:r>
      <w:r w:rsidRPr="00B63614">
        <w:rPr>
          <w:rFonts w:ascii="Arial" w:hAnsi="Arial" w:cs="Arial"/>
          <w:sz w:val="22"/>
          <w:szCs w:val="22"/>
        </w:rPr>
        <w:t>...........</w:t>
      </w:r>
      <w:r w:rsidR="003302A9" w:rsidRPr="00B63614">
        <w:rPr>
          <w:rFonts w:ascii="Arial" w:hAnsi="Arial" w:cs="Arial"/>
          <w:sz w:val="22"/>
          <w:szCs w:val="22"/>
        </w:rPr>
        <w:t>.</w:t>
      </w:r>
      <w:r w:rsidRPr="00B63614">
        <w:rPr>
          <w:rFonts w:ascii="Arial" w:hAnsi="Arial" w:cs="Arial"/>
          <w:sz w:val="22"/>
          <w:szCs w:val="22"/>
        </w:rPr>
        <w:t>.....................</w:t>
      </w:r>
    </w:p>
    <w:p w:rsidR="00923FA1" w:rsidRDefault="00923FA1" w:rsidP="0089793B">
      <w:pPr>
        <w:ind w:left="540"/>
        <w:rPr>
          <w:rFonts w:ascii="Arial" w:hAnsi="Arial" w:cs="Arial"/>
          <w:i/>
          <w:sz w:val="16"/>
          <w:szCs w:val="16"/>
        </w:rPr>
      </w:pPr>
      <w:r w:rsidRPr="00B63614">
        <w:rPr>
          <w:rFonts w:ascii="Arial" w:hAnsi="Arial" w:cs="Arial"/>
          <w:i/>
          <w:sz w:val="16"/>
          <w:szCs w:val="16"/>
        </w:rPr>
        <w:t>/nazwa i adres Wykonawcy/</w:t>
      </w:r>
    </w:p>
    <w:p w:rsidR="00FC797B" w:rsidRDefault="00FC797B" w:rsidP="0089793B">
      <w:pPr>
        <w:ind w:left="540"/>
        <w:rPr>
          <w:rFonts w:ascii="Arial" w:hAnsi="Arial" w:cs="Arial"/>
          <w:i/>
          <w:sz w:val="16"/>
          <w:szCs w:val="16"/>
        </w:rPr>
      </w:pPr>
    </w:p>
    <w:p w:rsidR="00FC797B" w:rsidRDefault="00FC797B" w:rsidP="0089793B">
      <w:pPr>
        <w:ind w:left="540"/>
        <w:rPr>
          <w:rFonts w:ascii="Arial" w:hAnsi="Arial" w:cs="Arial"/>
          <w:i/>
          <w:sz w:val="16"/>
          <w:szCs w:val="16"/>
        </w:rPr>
      </w:pPr>
    </w:p>
    <w:p w:rsidR="00923FA1" w:rsidRDefault="002D6657" w:rsidP="0089793B">
      <w:pPr>
        <w:pStyle w:val="Nagwek1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Wykaz usług wykonywanych</w:t>
      </w:r>
    </w:p>
    <w:p w:rsidR="006747E6" w:rsidRPr="006747E6" w:rsidRDefault="006747E6" w:rsidP="006747E6"/>
    <w:p w:rsidR="0061386E" w:rsidRPr="006747E6" w:rsidRDefault="0061386E" w:rsidP="0089793B">
      <w:pPr>
        <w:suppressAutoHyphens/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6747E6">
        <w:rPr>
          <w:rFonts w:ascii="Arial" w:hAnsi="Arial" w:cs="Arial"/>
          <w:sz w:val="22"/>
          <w:szCs w:val="22"/>
        </w:rPr>
        <w:t xml:space="preserve">Wykonawca wykaże realizację </w:t>
      </w:r>
      <w:r w:rsidR="008D1A77">
        <w:rPr>
          <w:rFonts w:ascii="Arial" w:hAnsi="Arial" w:cs="Arial"/>
          <w:sz w:val="22"/>
          <w:szCs w:val="22"/>
        </w:rPr>
        <w:t xml:space="preserve">minimum 1 </w:t>
      </w:r>
      <w:r w:rsidR="006747E6" w:rsidRPr="006747E6">
        <w:rPr>
          <w:rFonts w:ascii="Arial" w:hAnsi="Arial" w:cs="Arial"/>
          <w:sz w:val="22"/>
          <w:szCs w:val="22"/>
        </w:rPr>
        <w:t>usług</w:t>
      </w:r>
      <w:r w:rsidR="008D1A77">
        <w:rPr>
          <w:rFonts w:ascii="Arial" w:hAnsi="Arial" w:cs="Arial"/>
          <w:sz w:val="22"/>
          <w:szCs w:val="22"/>
        </w:rPr>
        <w:t xml:space="preserve">i </w:t>
      </w:r>
      <w:r w:rsidR="002D6657">
        <w:rPr>
          <w:rFonts w:ascii="Arial" w:hAnsi="Arial" w:cs="Arial"/>
          <w:sz w:val="22"/>
          <w:szCs w:val="22"/>
        </w:rPr>
        <w:t xml:space="preserve">polegające na </w:t>
      </w:r>
      <w:r w:rsidR="009E4ADA">
        <w:rPr>
          <w:rFonts w:ascii="Arial" w:hAnsi="Arial" w:cs="Arial"/>
          <w:sz w:val="22"/>
          <w:szCs w:val="22"/>
        </w:rPr>
        <w:t xml:space="preserve">świadczeniu usług pocztowych </w:t>
      </w:r>
      <w:r w:rsidR="006747E6" w:rsidRPr="006747E6">
        <w:rPr>
          <w:rFonts w:ascii="Arial" w:hAnsi="Arial" w:cs="Arial"/>
          <w:sz w:val="22"/>
          <w:szCs w:val="22"/>
        </w:rPr>
        <w:t xml:space="preserve">w obrocie krajowym i zagranicznym przez okres co najmniej 12 miesięcy </w:t>
      </w:r>
      <w:r w:rsidR="009E4ADA">
        <w:rPr>
          <w:rFonts w:ascii="Arial" w:hAnsi="Arial" w:cs="Arial"/>
          <w:sz w:val="22"/>
          <w:szCs w:val="22"/>
        </w:rPr>
        <w:br/>
      </w:r>
      <w:r w:rsidR="006747E6" w:rsidRPr="006747E6">
        <w:rPr>
          <w:rFonts w:ascii="Arial" w:hAnsi="Arial" w:cs="Arial"/>
          <w:sz w:val="22"/>
          <w:szCs w:val="22"/>
        </w:rPr>
        <w:t xml:space="preserve">o wartości </w:t>
      </w:r>
      <w:r w:rsidR="009E4ADA">
        <w:rPr>
          <w:rFonts w:ascii="Arial" w:hAnsi="Arial" w:cs="Arial"/>
          <w:b/>
          <w:sz w:val="22"/>
          <w:szCs w:val="22"/>
        </w:rPr>
        <w:t xml:space="preserve">minimum </w:t>
      </w:r>
      <w:r w:rsidR="006D2E60">
        <w:rPr>
          <w:rFonts w:ascii="Arial" w:hAnsi="Arial" w:cs="Arial"/>
          <w:b/>
          <w:sz w:val="22"/>
          <w:szCs w:val="22"/>
        </w:rPr>
        <w:t>8</w:t>
      </w:r>
      <w:r w:rsidR="008D1A77">
        <w:rPr>
          <w:rFonts w:ascii="Arial" w:hAnsi="Arial" w:cs="Arial"/>
          <w:b/>
          <w:sz w:val="22"/>
          <w:szCs w:val="22"/>
        </w:rPr>
        <w:t>0.</w:t>
      </w:r>
      <w:r w:rsidR="006747E6" w:rsidRPr="006747E6">
        <w:rPr>
          <w:rFonts w:ascii="Arial" w:hAnsi="Arial" w:cs="Arial"/>
          <w:b/>
          <w:sz w:val="22"/>
          <w:szCs w:val="22"/>
        </w:rPr>
        <w:t xml:space="preserve">000,00 zł </w:t>
      </w:r>
      <w:r w:rsidR="006747E6" w:rsidRPr="006747E6">
        <w:rPr>
          <w:rFonts w:ascii="Arial" w:hAnsi="Arial" w:cs="Arial"/>
          <w:sz w:val="22"/>
          <w:szCs w:val="22"/>
        </w:rPr>
        <w:t>(brutto)</w:t>
      </w:r>
      <w:r w:rsidR="00857546">
        <w:rPr>
          <w:rFonts w:ascii="Arial" w:hAnsi="Arial" w:cs="Arial"/>
          <w:sz w:val="22"/>
          <w:szCs w:val="22"/>
        </w:rPr>
        <w:t xml:space="preserve"> w ramach jednej umowy</w:t>
      </w:r>
      <w:r w:rsidR="006747E6">
        <w:rPr>
          <w:rFonts w:ascii="Arial" w:hAnsi="Arial" w:cs="Arial"/>
          <w:sz w:val="22"/>
          <w:szCs w:val="22"/>
        </w:rPr>
        <w:t>:</w:t>
      </w:r>
    </w:p>
    <w:p w:rsidR="0061386E" w:rsidRPr="00B63614" w:rsidRDefault="0061386E" w:rsidP="0089793B">
      <w:pPr>
        <w:tabs>
          <w:tab w:val="left" w:pos="720"/>
        </w:tabs>
        <w:jc w:val="both"/>
        <w:rPr>
          <w:rFonts w:ascii="Arial" w:hAnsi="Arial" w:cs="Arial"/>
          <w:i/>
          <w:sz w:val="18"/>
          <w:szCs w:val="18"/>
        </w:rPr>
      </w:pPr>
    </w:p>
    <w:tbl>
      <w:tblPr>
        <w:tblpPr w:leftFromText="141" w:rightFromText="141" w:vertAnchor="text" w:horzAnchor="margin" w:tblpXSpec="center" w:tblpY="189"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04"/>
        <w:gridCol w:w="2340"/>
        <w:gridCol w:w="1346"/>
        <w:gridCol w:w="1773"/>
      </w:tblGrid>
      <w:tr w:rsidR="00A91EFD" w:rsidRPr="00B63614" w:rsidTr="00A850B8">
        <w:trPr>
          <w:trHeight w:val="660"/>
        </w:trPr>
        <w:tc>
          <w:tcPr>
            <w:tcW w:w="5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6361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63614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234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346598" w:rsidRPr="006747E6" w:rsidRDefault="00C1012F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6747E6">
              <w:rPr>
                <w:rFonts w:ascii="Arial" w:hAnsi="Arial" w:cs="Arial"/>
                <w:b/>
              </w:rPr>
              <w:t>Zakres</w:t>
            </w:r>
            <w:r w:rsidR="00015809">
              <w:rPr>
                <w:rFonts w:ascii="Arial" w:hAnsi="Arial" w:cs="Arial"/>
                <w:b/>
              </w:rPr>
              <w:t>, rodzaj</w:t>
            </w:r>
            <w:r w:rsidR="00015809">
              <w:rPr>
                <w:rFonts w:ascii="Arial" w:hAnsi="Arial" w:cs="Arial"/>
                <w:b/>
              </w:rPr>
              <w:br/>
            </w:r>
            <w:r w:rsidR="00051562" w:rsidRPr="006747E6">
              <w:rPr>
                <w:rFonts w:ascii="Arial" w:hAnsi="Arial" w:cs="Arial"/>
                <w:b/>
              </w:rPr>
              <w:t>i wartość</w:t>
            </w:r>
            <w:r w:rsidR="00B05DBA" w:rsidRPr="006747E6">
              <w:rPr>
                <w:rFonts w:ascii="Arial" w:hAnsi="Arial" w:cs="Arial"/>
                <w:b/>
              </w:rPr>
              <w:t xml:space="preserve"> </w:t>
            </w:r>
            <w:r w:rsidR="005B4EF6" w:rsidRPr="006747E6">
              <w:rPr>
                <w:rFonts w:ascii="Arial" w:hAnsi="Arial" w:cs="Arial"/>
                <w:b/>
              </w:rPr>
              <w:t>zamówienia</w:t>
            </w:r>
          </w:p>
          <w:p w:rsidR="00A91EFD" w:rsidRPr="006747E6" w:rsidRDefault="00A91EFD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6747E6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346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6747E6" w:rsidRDefault="00051562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6747E6">
              <w:rPr>
                <w:rFonts w:ascii="Arial" w:hAnsi="Arial" w:cs="Arial"/>
                <w:b/>
              </w:rPr>
              <w:t>Data i miejsce wykonania zamówienia</w:t>
            </w:r>
          </w:p>
        </w:tc>
        <w:tc>
          <w:tcPr>
            <w:tcW w:w="1773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051562" w:rsidRDefault="00051562" w:rsidP="0089793B">
            <w:pPr>
              <w:snapToGri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0D266C">
              <w:rPr>
                <w:rFonts w:ascii="Arial" w:hAnsi="Arial" w:cs="Arial"/>
                <w:b/>
              </w:rPr>
              <w:t>Zamawiający</w:t>
            </w:r>
          </w:p>
        </w:tc>
      </w:tr>
      <w:tr w:rsidR="00A91EFD" w:rsidRPr="00B63614" w:rsidTr="00A850B8">
        <w:trPr>
          <w:trHeight w:val="133"/>
        </w:trPr>
        <w:tc>
          <w:tcPr>
            <w:tcW w:w="568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2340" w:type="dxa"/>
            <w:tcBorders>
              <w:top w:val="single" w:sz="4" w:space="0" w:color="000000"/>
            </w:tcBorders>
            <w:shd w:val="clear" w:color="auto" w:fill="F3F3F3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46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</w:t>
            </w:r>
            <w:r w:rsidR="003302A9" w:rsidRPr="00B6361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73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</w:t>
            </w:r>
            <w:r w:rsidR="003302A9" w:rsidRPr="00B63614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A91EFD" w:rsidRPr="00B63614" w:rsidTr="00A850B8">
        <w:trPr>
          <w:trHeight w:val="392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1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</w:t>
            </w:r>
            <w:r w:rsidR="003302A9" w:rsidRPr="00B63614">
              <w:rPr>
                <w:rFonts w:ascii="Arial" w:hAnsi="Arial" w:cs="Arial"/>
                <w:sz w:val="22"/>
                <w:szCs w:val="22"/>
              </w:rPr>
              <w:t>...</w:t>
            </w:r>
            <w:r w:rsidR="00A850B8">
              <w:rPr>
                <w:rFonts w:ascii="Arial" w:hAnsi="Arial" w:cs="Arial"/>
                <w:sz w:val="22"/>
                <w:szCs w:val="22"/>
              </w:rPr>
              <w:t>...............</w:t>
            </w:r>
            <w:r w:rsidR="003302A9" w:rsidRPr="00B63614">
              <w:rPr>
                <w:rFonts w:ascii="Arial" w:hAnsi="Arial" w:cs="Arial"/>
                <w:sz w:val="22"/>
                <w:szCs w:val="22"/>
              </w:rPr>
              <w:t>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…..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EFD" w:rsidRPr="00B63614" w:rsidTr="00A850B8">
        <w:trPr>
          <w:trHeight w:val="392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2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850B8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………...</w:t>
            </w:r>
            <w:r>
              <w:rPr>
                <w:rFonts w:ascii="Arial" w:hAnsi="Arial" w:cs="Arial"/>
                <w:sz w:val="22"/>
                <w:szCs w:val="22"/>
              </w:rPr>
              <w:t>...............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........…..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EFD" w:rsidRPr="00B63614" w:rsidTr="00A850B8">
        <w:trPr>
          <w:trHeight w:val="392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3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850B8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………...</w:t>
            </w:r>
            <w:r>
              <w:rPr>
                <w:rFonts w:ascii="Arial" w:hAnsi="Arial" w:cs="Arial"/>
                <w:sz w:val="22"/>
                <w:szCs w:val="22"/>
              </w:rPr>
              <w:t>...............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........…..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EFD" w:rsidRPr="00B63614" w:rsidTr="00A850B8">
        <w:trPr>
          <w:trHeight w:val="401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4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850B8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………...</w:t>
            </w:r>
            <w:r>
              <w:rPr>
                <w:rFonts w:ascii="Arial" w:hAnsi="Arial" w:cs="Arial"/>
                <w:sz w:val="22"/>
                <w:szCs w:val="22"/>
              </w:rPr>
              <w:t>...............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........…..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EFD" w:rsidRPr="00B63614" w:rsidTr="00A850B8">
        <w:trPr>
          <w:trHeight w:val="609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5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850B8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………...</w:t>
            </w:r>
            <w:r>
              <w:rPr>
                <w:rFonts w:ascii="Arial" w:hAnsi="Arial" w:cs="Arial"/>
                <w:sz w:val="22"/>
                <w:szCs w:val="22"/>
              </w:rPr>
              <w:t>...............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........…..</w:t>
            </w:r>
            <w:r w:rsidR="00A91EFD" w:rsidRPr="00B636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91EFD" w:rsidRDefault="00A91EFD" w:rsidP="0089793B">
      <w:pPr>
        <w:rPr>
          <w:rFonts w:ascii="Arial" w:hAnsi="Arial" w:cs="Arial"/>
          <w:sz w:val="22"/>
          <w:szCs w:val="22"/>
        </w:rPr>
      </w:pPr>
    </w:p>
    <w:p w:rsidR="00346598" w:rsidRDefault="00346598" w:rsidP="0089793B">
      <w:pPr>
        <w:rPr>
          <w:rFonts w:ascii="Arial" w:hAnsi="Arial" w:cs="Arial"/>
          <w:sz w:val="22"/>
          <w:szCs w:val="22"/>
        </w:rPr>
      </w:pPr>
    </w:p>
    <w:p w:rsidR="00FC797B" w:rsidRDefault="00FC797B" w:rsidP="0089793B">
      <w:pPr>
        <w:rPr>
          <w:rFonts w:ascii="Arial" w:hAnsi="Arial" w:cs="Arial"/>
          <w:sz w:val="22"/>
          <w:szCs w:val="22"/>
        </w:rPr>
      </w:pPr>
    </w:p>
    <w:p w:rsidR="0096448B" w:rsidRPr="00B63614" w:rsidRDefault="0096448B" w:rsidP="0089793B">
      <w:pPr>
        <w:rPr>
          <w:rFonts w:ascii="Arial" w:hAnsi="Arial" w:cs="Arial"/>
          <w:sz w:val="22"/>
          <w:szCs w:val="22"/>
        </w:rPr>
      </w:pPr>
    </w:p>
    <w:p w:rsidR="00250B6F" w:rsidRPr="00B63614" w:rsidRDefault="00A91EFD" w:rsidP="0089793B">
      <w:pPr>
        <w:rPr>
          <w:rFonts w:ascii="Arial" w:hAnsi="Arial" w:cs="Arial"/>
          <w:sz w:val="22"/>
          <w:szCs w:val="22"/>
        </w:rPr>
      </w:pPr>
      <w:r w:rsidRPr="00B63614">
        <w:rPr>
          <w:rFonts w:ascii="Arial" w:hAnsi="Arial" w:cs="Arial"/>
          <w:sz w:val="22"/>
          <w:szCs w:val="22"/>
        </w:rPr>
        <w:t>…………</w:t>
      </w:r>
      <w:r w:rsidR="003302A9" w:rsidRPr="00B63614">
        <w:rPr>
          <w:rFonts w:ascii="Arial" w:hAnsi="Arial" w:cs="Arial"/>
          <w:sz w:val="22"/>
          <w:szCs w:val="22"/>
        </w:rPr>
        <w:t>................</w:t>
      </w:r>
      <w:r w:rsidRPr="00B63614">
        <w:rPr>
          <w:rFonts w:ascii="Arial" w:hAnsi="Arial" w:cs="Arial"/>
          <w:sz w:val="22"/>
          <w:szCs w:val="22"/>
        </w:rPr>
        <w:t>……</w:t>
      </w:r>
      <w:r w:rsidR="00923FA1" w:rsidRPr="00B63614">
        <w:rPr>
          <w:rFonts w:ascii="Arial" w:hAnsi="Arial" w:cs="Arial"/>
          <w:sz w:val="22"/>
          <w:szCs w:val="22"/>
        </w:rPr>
        <w:t>.......dnia ................</w:t>
      </w:r>
      <w:r w:rsidR="007C1A1D" w:rsidRPr="00B63614">
        <w:rPr>
          <w:rFonts w:ascii="Arial" w:hAnsi="Arial" w:cs="Arial"/>
          <w:sz w:val="22"/>
          <w:szCs w:val="22"/>
        </w:rPr>
        <w:t xml:space="preserve"> </w:t>
      </w:r>
      <w:r w:rsidR="00730504" w:rsidRPr="00B63614">
        <w:rPr>
          <w:rFonts w:ascii="Arial" w:hAnsi="Arial" w:cs="Arial"/>
          <w:b/>
          <w:sz w:val="22"/>
          <w:szCs w:val="22"/>
        </w:rPr>
        <w:t>20</w:t>
      </w:r>
      <w:r w:rsidR="0097525D">
        <w:rPr>
          <w:rFonts w:ascii="Arial" w:hAnsi="Arial" w:cs="Arial"/>
          <w:b/>
          <w:sz w:val="22"/>
          <w:szCs w:val="22"/>
        </w:rPr>
        <w:t>2</w:t>
      </w:r>
      <w:r w:rsidR="0094572F">
        <w:rPr>
          <w:rFonts w:ascii="Arial" w:hAnsi="Arial" w:cs="Arial"/>
          <w:b/>
          <w:sz w:val="22"/>
          <w:szCs w:val="22"/>
        </w:rPr>
        <w:t>3</w:t>
      </w:r>
      <w:bookmarkStart w:id="0" w:name="_GoBack"/>
      <w:bookmarkEnd w:id="0"/>
      <w:r w:rsidR="00CD6E59">
        <w:rPr>
          <w:rFonts w:ascii="Arial" w:hAnsi="Arial" w:cs="Arial"/>
          <w:b/>
          <w:sz w:val="22"/>
          <w:szCs w:val="22"/>
        </w:rPr>
        <w:t xml:space="preserve"> </w:t>
      </w:r>
      <w:r w:rsidR="007C1A1D" w:rsidRPr="00B63614">
        <w:rPr>
          <w:rFonts w:ascii="Arial" w:hAnsi="Arial" w:cs="Arial"/>
          <w:b/>
          <w:sz w:val="22"/>
          <w:szCs w:val="22"/>
        </w:rPr>
        <w:t>r</w:t>
      </w:r>
      <w:r w:rsidR="00730504" w:rsidRPr="00B63614">
        <w:rPr>
          <w:rFonts w:ascii="Arial" w:hAnsi="Arial" w:cs="Arial"/>
          <w:sz w:val="22"/>
          <w:szCs w:val="22"/>
        </w:rPr>
        <w:t>.</w:t>
      </w:r>
    </w:p>
    <w:p w:rsidR="00720C30" w:rsidRPr="00B63614" w:rsidRDefault="00720C30" w:rsidP="0089793B">
      <w:pPr>
        <w:rPr>
          <w:rFonts w:ascii="Arial" w:hAnsi="Arial" w:cs="Arial"/>
          <w:sz w:val="22"/>
          <w:szCs w:val="22"/>
        </w:rPr>
      </w:pPr>
    </w:p>
    <w:p w:rsidR="003302A9" w:rsidRPr="00B63614" w:rsidRDefault="003302A9" w:rsidP="0089793B">
      <w:pPr>
        <w:rPr>
          <w:rFonts w:ascii="Arial" w:hAnsi="Arial" w:cs="Arial"/>
          <w:sz w:val="22"/>
          <w:szCs w:val="22"/>
        </w:rPr>
      </w:pPr>
    </w:p>
    <w:p w:rsidR="003302A9" w:rsidRPr="00B63614" w:rsidRDefault="003302A9" w:rsidP="0089793B">
      <w:pPr>
        <w:rPr>
          <w:rFonts w:ascii="Arial" w:hAnsi="Arial" w:cs="Arial"/>
          <w:sz w:val="22"/>
          <w:szCs w:val="22"/>
        </w:rPr>
      </w:pPr>
    </w:p>
    <w:p w:rsidR="00923FA1" w:rsidRPr="00B63614" w:rsidRDefault="00923FA1" w:rsidP="0089793B">
      <w:pPr>
        <w:jc w:val="right"/>
        <w:rPr>
          <w:rFonts w:ascii="Arial" w:hAnsi="Arial" w:cs="Arial"/>
          <w:sz w:val="22"/>
          <w:szCs w:val="22"/>
        </w:rPr>
      </w:pPr>
      <w:r w:rsidRPr="00B63614">
        <w:rPr>
          <w:rFonts w:ascii="Arial" w:hAnsi="Arial" w:cs="Arial"/>
          <w:sz w:val="22"/>
          <w:szCs w:val="22"/>
          <w:vertAlign w:val="subscript"/>
        </w:rPr>
        <w:t>………………………………</w:t>
      </w:r>
      <w:r w:rsidR="003302A9" w:rsidRPr="00B63614">
        <w:rPr>
          <w:rFonts w:ascii="Arial" w:hAnsi="Arial" w:cs="Arial"/>
          <w:sz w:val="22"/>
          <w:szCs w:val="22"/>
          <w:vertAlign w:val="subscript"/>
        </w:rPr>
        <w:t>......</w:t>
      </w:r>
      <w:r w:rsidRPr="00B63614">
        <w:rPr>
          <w:rFonts w:ascii="Arial" w:hAnsi="Arial" w:cs="Arial"/>
          <w:sz w:val="22"/>
          <w:szCs w:val="22"/>
          <w:vertAlign w:val="subscript"/>
        </w:rPr>
        <w:t>…………………………...</w:t>
      </w:r>
    </w:p>
    <w:p w:rsidR="002710DB" w:rsidRPr="00B63614" w:rsidRDefault="00923FA1" w:rsidP="0089793B">
      <w:pPr>
        <w:pStyle w:val="Stopka"/>
        <w:tabs>
          <w:tab w:val="clear" w:pos="4536"/>
          <w:tab w:val="clear" w:pos="9072"/>
        </w:tabs>
        <w:ind w:left="6840" w:right="432" w:hanging="6840"/>
        <w:jc w:val="right"/>
        <w:rPr>
          <w:rFonts w:ascii="Arial" w:hAnsi="Arial" w:cs="Arial"/>
          <w:i/>
          <w:sz w:val="16"/>
          <w:szCs w:val="16"/>
        </w:rPr>
      </w:pPr>
      <w:r w:rsidRPr="00B63614">
        <w:rPr>
          <w:rFonts w:ascii="Arial" w:hAnsi="Arial" w:cs="Arial"/>
          <w:i/>
          <w:sz w:val="16"/>
          <w:szCs w:val="16"/>
        </w:rPr>
        <w:t xml:space="preserve">podpis osoby /osób/ </w:t>
      </w:r>
      <w:r w:rsidR="00250B6F" w:rsidRPr="00B63614">
        <w:rPr>
          <w:rFonts w:ascii="Arial" w:hAnsi="Arial" w:cs="Arial"/>
          <w:i/>
          <w:sz w:val="16"/>
          <w:szCs w:val="16"/>
        </w:rPr>
        <w:t xml:space="preserve"> </w:t>
      </w:r>
      <w:r w:rsidRPr="00B63614">
        <w:rPr>
          <w:rFonts w:ascii="Arial" w:hAnsi="Arial" w:cs="Arial"/>
          <w:i/>
          <w:sz w:val="16"/>
          <w:szCs w:val="16"/>
        </w:rPr>
        <w:t>upoważnio</w:t>
      </w:r>
      <w:r w:rsidR="00DA61A8" w:rsidRPr="00B63614">
        <w:rPr>
          <w:rFonts w:ascii="Arial" w:hAnsi="Arial" w:cs="Arial"/>
          <w:i/>
          <w:sz w:val="16"/>
          <w:szCs w:val="16"/>
        </w:rPr>
        <w:t>nych</w:t>
      </w:r>
    </w:p>
    <w:p w:rsidR="008A1728" w:rsidRPr="00B63614" w:rsidRDefault="006747E6" w:rsidP="006747E6">
      <w:pPr>
        <w:pStyle w:val="Stopka"/>
        <w:tabs>
          <w:tab w:val="clear" w:pos="4536"/>
          <w:tab w:val="clear" w:pos="9072"/>
        </w:tabs>
        <w:rPr>
          <w:rFonts w:ascii="Arial" w:hAnsi="Arial" w:cs="Arial"/>
          <w:i/>
          <w:sz w:val="16"/>
          <w:szCs w:val="16"/>
        </w:rPr>
      </w:pPr>
      <w:r w:rsidRPr="00B63614">
        <w:rPr>
          <w:rFonts w:ascii="Arial" w:hAnsi="Arial" w:cs="Arial"/>
          <w:i/>
          <w:sz w:val="16"/>
          <w:szCs w:val="16"/>
        </w:rPr>
        <w:t xml:space="preserve"> </w:t>
      </w:r>
    </w:p>
    <w:p w:rsidR="00B63614" w:rsidRPr="00B63614" w:rsidRDefault="00B63614" w:rsidP="0089793B">
      <w:pPr>
        <w:pStyle w:val="Stopka"/>
        <w:tabs>
          <w:tab w:val="clear" w:pos="4536"/>
          <w:tab w:val="clear" w:pos="9072"/>
        </w:tabs>
        <w:ind w:left="6840" w:right="432" w:hanging="6840"/>
        <w:jc w:val="right"/>
        <w:rPr>
          <w:rFonts w:ascii="Arial" w:hAnsi="Arial" w:cs="Arial"/>
          <w:i/>
          <w:sz w:val="16"/>
          <w:szCs w:val="16"/>
        </w:rPr>
      </w:pPr>
    </w:p>
    <w:sectPr w:rsidR="00B63614" w:rsidRPr="00B63614" w:rsidSect="002A0E8A">
      <w:footerReference w:type="default" r:id="rId9"/>
      <w:pgSz w:w="11906" w:h="16838"/>
      <w:pgMar w:top="709" w:right="1418" w:bottom="1134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D8E" w:rsidRDefault="00723D8E">
      <w:r>
        <w:separator/>
      </w:r>
    </w:p>
  </w:endnote>
  <w:endnote w:type="continuationSeparator" w:id="0">
    <w:p w:rsidR="00723D8E" w:rsidRDefault="00723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T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0AE" w:rsidRDefault="003510AE" w:rsidP="00965A5A">
    <w:pPr>
      <w:pStyle w:val="Stopka"/>
      <w:ind w:left="1191" w:hanging="1191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D8E" w:rsidRDefault="00723D8E">
      <w:r>
        <w:separator/>
      </w:r>
    </w:p>
  </w:footnote>
  <w:footnote w:type="continuationSeparator" w:id="0">
    <w:p w:rsidR="00723D8E" w:rsidRDefault="00723D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Outlin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">
    <w:nsid w:val="00000002"/>
    <w:multiLevelType w:val="multilevel"/>
    <w:tmpl w:val="89642DCC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6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singleLevel"/>
    <w:tmpl w:val="F0A0CDF6"/>
    <w:name w:val="WW8Num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</w:abstractNum>
  <w:abstractNum w:abstractNumId="3">
    <w:nsid w:val="00000008"/>
    <w:multiLevelType w:val="singleLevel"/>
    <w:tmpl w:val="C7524E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</w:abstractNum>
  <w:abstractNum w:abstractNumId="4">
    <w:nsid w:val="0000000D"/>
    <w:multiLevelType w:val="singleLevel"/>
    <w:tmpl w:val="CDC0FAFE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7">
    <w:nsid w:val="00000012"/>
    <w:multiLevelType w:val="multilevel"/>
    <w:tmpl w:val="DA2EB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14"/>
    <w:multiLevelType w:val="multilevel"/>
    <w:tmpl w:val="61905C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0000016"/>
    <w:multiLevelType w:val="multilevel"/>
    <w:tmpl w:val="372E3192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0000001B"/>
    <w:multiLevelType w:val="singleLevel"/>
    <w:tmpl w:val="46604344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14">
    <w:nsid w:val="0000003F"/>
    <w:multiLevelType w:val="multilevel"/>
    <w:tmpl w:val="C33C724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5">
    <w:nsid w:val="00E8026D"/>
    <w:multiLevelType w:val="hybridMultilevel"/>
    <w:tmpl w:val="DDD4996C"/>
    <w:lvl w:ilvl="0" w:tplc="5C188928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A197F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CCE5E41"/>
    <w:multiLevelType w:val="hybridMultilevel"/>
    <w:tmpl w:val="5D74A3DC"/>
    <w:name w:val="WW8Num272"/>
    <w:lvl w:ilvl="0" w:tplc="4AF650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F2F3445"/>
    <w:multiLevelType w:val="multilevel"/>
    <w:tmpl w:val="34702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1153426F"/>
    <w:multiLevelType w:val="hybridMultilevel"/>
    <w:tmpl w:val="85DAA526"/>
    <w:lvl w:ilvl="0" w:tplc="3DCC3CDC">
      <w:start w:val="1"/>
      <w:numFmt w:val="lowerLetter"/>
      <w:lvlText w:val="%1)"/>
      <w:lvlJc w:val="left"/>
      <w:pPr>
        <w:ind w:left="16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>
    <w:nsid w:val="12197204"/>
    <w:multiLevelType w:val="hybridMultilevel"/>
    <w:tmpl w:val="47AABA80"/>
    <w:name w:val="WW8Num23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6CF480A"/>
    <w:multiLevelType w:val="hybridMultilevel"/>
    <w:tmpl w:val="9C0ACDD2"/>
    <w:lvl w:ilvl="0" w:tplc="942A76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D60AF724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7665D3A"/>
    <w:multiLevelType w:val="hybridMultilevel"/>
    <w:tmpl w:val="30F6B842"/>
    <w:lvl w:ilvl="0" w:tplc="3926F06C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9DD7B9A"/>
    <w:multiLevelType w:val="hybridMultilevel"/>
    <w:tmpl w:val="5C66295C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188624CA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>
    <w:nsid w:val="1A126819"/>
    <w:multiLevelType w:val="hybridMultilevel"/>
    <w:tmpl w:val="766A1E92"/>
    <w:lvl w:ilvl="0" w:tplc="372A968E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5">
    <w:nsid w:val="1B9F4A89"/>
    <w:multiLevelType w:val="multilevel"/>
    <w:tmpl w:val="D062C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1C1B66CF"/>
    <w:multiLevelType w:val="hybridMultilevel"/>
    <w:tmpl w:val="85F0C62E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569AD510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>
    <w:nsid w:val="1DA91403"/>
    <w:multiLevelType w:val="multilevel"/>
    <w:tmpl w:val="CED67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>
    <w:nsid w:val="20DD71EC"/>
    <w:multiLevelType w:val="multilevel"/>
    <w:tmpl w:val="802A65CA"/>
    <w:lvl w:ilvl="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2959639F"/>
    <w:multiLevelType w:val="hybridMultilevel"/>
    <w:tmpl w:val="79B21D22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267A8D74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>
    <w:nsid w:val="2CBE3CBF"/>
    <w:multiLevelType w:val="hybridMultilevel"/>
    <w:tmpl w:val="56509C44"/>
    <w:lvl w:ilvl="0" w:tplc="5D6A110A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F8967E1"/>
    <w:multiLevelType w:val="hybridMultilevel"/>
    <w:tmpl w:val="32F68FAC"/>
    <w:lvl w:ilvl="0" w:tplc="48FEA530">
      <w:start w:val="1"/>
      <w:numFmt w:val="decimal"/>
      <w:lvlText w:val="%1)"/>
      <w:lvlJc w:val="left"/>
      <w:pPr>
        <w:ind w:left="115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877" w:hanging="360"/>
      </w:pPr>
    </w:lvl>
    <w:lvl w:ilvl="2" w:tplc="DDB04D34">
      <w:start w:val="1"/>
      <w:numFmt w:val="decimal"/>
      <w:lvlText w:val="%3)"/>
      <w:lvlJc w:val="left"/>
      <w:pPr>
        <w:ind w:left="2597" w:hanging="18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317" w:hanging="360"/>
      </w:pPr>
    </w:lvl>
    <w:lvl w:ilvl="4" w:tplc="04150019">
      <w:start w:val="1"/>
      <w:numFmt w:val="lowerLetter"/>
      <w:lvlText w:val="%5."/>
      <w:lvlJc w:val="left"/>
      <w:pPr>
        <w:ind w:left="4037" w:hanging="360"/>
      </w:pPr>
    </w:lvl>
    <w:lvl w:ilvl="5" w:tplc="0415001B">
      <w:start w:val="1"/>
      <w:numFmt w:val="lowerRoman"/>
      <w:lvlText w:val="%6."/>
      <w:lvlJc w:val="right"/>
      <w:pPr>
        <w:ind w:left="4757" w:hanging="180"/>
      </w:pPr>
    </w:lvl>
    <w:lvl w:ilvl="6" w:tplc="0415000F">
      <w:start w:val="1"/>
      <w:numFmt w:val="decimal"/>
      <w:lvlText w:val="%7."/>
      <w:lvlJc w:val="left"/>
      <w:pPr>
        <w:ind w:left="5477" w:hanging="360"/>
      </w:pPr>
    </w:lvl>
    <w:lvl w:ilvl="7" w:tplc="04150019">
      <w:start w:val="1"/>
      <w:numFmt w:val="lowerLetter"/>
      <w:lvlText w:val="%8."/>
      <w:lvlJc w:val="left"/>
      <w:pPr>
        <w:ind w:left="6197" w:hanging="360"/>
      </w:pPr>
    </w:lvl>
    <w:lvl w:ilvl="8" w:tplc="0415001B">
      <w:start w:val="1"/>
      <w:numFmt w:val="lowerRoman"/>
      <w:lvlText w:val="%9."/>
      <w:lvlJc w:val="right"/>
      <w:pPr>
        <w:ind w:left="6917" w:hanging="180"/>
      </w:pPr>
    </w:lvl>
  </w:abstractNum>
  <w:abstractNum w:abstractNumId="32">
    <w:nsid w:val="2FD77DB4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>
    <w:nsid w:val="317C2AF0"/>
    <w:multiLevelType w:val="hybridMultilevel"/>
    <w:tmpl w:val="AB94BA16"/>
    <w:lvl w:ilvl="0" w:tplc="14DCA06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34683B47"/>
    <w:multiLevelType w:val="hybridMultilevel"/>
    <w:tmpl w:val="F124AAB8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F5F42B7C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>
    <w:nsid w:val="34957311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6145578"/>
    <w:multiLevelType w:val="hybridMultilevel"/>
    <w:tmpl w:val="8EFA8322"/>
    <w:lvl w:ilvl="0" w:tplc="2256B95C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6F7593F"/>
    <w:multiLevelType w:val="multilevel"/>
    <w:tmpl w:val="B2248CD6"/>
    <w:name w:val="WW8Num22"/>
    <w:lvl w:ilvl="0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cs="Times New Roman" w:hint="default"/>
      </w:rPr>
    </w:lvl>
    <w:lvl w:ilvl="2">
      <w:start w:val="19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hAnsi="Times New Roman" w:cs="Times New Roman" w:hint="default"/>
      </w:rPr>
    </w:lvl>
    <w:lvl w:ilvl="3">
      <w:start w:val="16"/>
      <w:numFmt w:val="upperRoman"/>
      <w:lvlText w:val="%4."/>
      <w:lvlJc w:val="left"/>
      <w:pPr>
        <w:tabs>
          <w:tab w:val="num" w:pos="3382"/>
        </w:tabs>
        <w:ind w:left="338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hint="default"/>
      </w:rPr>
    </w:lvl>
  </w:abstractNum>
  <w:abstractNum w:abstractNumId="38">
    <w:nsid w:val="3F7068C0"/>
    <w:multiLevelType w:val="hybridMultilevel"/>
    <w:tmpl w:val="8494A78C"/>
    <w:lvl w:ilvl="0" w:tplc="2F821F04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FD92741"/>
    <w:multiLevelType w:val="hybridMultilevel"/>
    <w:tmpl w:val="FA6216BA"/>
    <w:lvl w:ilvl="0" w:tplc="04150013">
      <w:start w:val="1"/>
      <w:numFmt w:val="upperRoman"/>
      <w:lvlText w:val="%1."/>
      <w:lvlJc w:val="right"/>
      <w:pPr>
        <w:ind w:left="578" w:hanging="360"/>
      </w:pPr>
    </w:lvl>
    <w:lvl w:ilvl="1" w:tplc="54E0711C">
      <w:start w:val="1"/>
      <w:numFmt w:val="decimal"/>
      <w:lvlText w:val="%2)"/>
      <w:lvlJc w:val="left"/>
      <w:pPr>
        <w:ind w:left="1298" w:hanging="360"/>
      </w:pPr>
      <w:rPr>
        <w:rFonts w:hint="default"/>
        <w:b w:val="0"/>
        <w:i w:val="0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>
    <w:nsid w:val="46E205D5"/>
    <w:multiLevelType w:val="hybridMultilevel"/>
    <w:tmpl w:val="12247276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4"/>
        <w:szCs w:val="24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1">
    <w:nsid w:val="486B7ACD"/>
    <w:multiLevelType w:val="hybridMultilevel"/>
    <w:tmpl w:val="E12296D2"/>
    <w:lvl w:ilvl="0" w:tplc="E3C6D31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B1405BD"/>
    <w:multiLevelType w:val="hybridMultilevel"/>
    <w:tmpl w:val="AF1AEFDE"/>
    <w:name w:val="WW8Num232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4BC046A7"/>
    <w:multiLevelType w:val="multilevel"/>
    <w:tmpl w:val="E87A3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>
    <w:nsid w:val="4CDE3716"/>
    <w:multiLevelType w:val="hybridMultilevel"/>
    <w:tmpl w:val="E6001DB6"/>
    <w:name w:val="WW8Num252"/>
    <w:lvl w:ilvl="0" w:tplc="0000001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50B270F0"/>
    <w:multiLevelType w:val="hybridMultilevel"/>
    <w:tmpl w:val="8494A78C"/>
    <w:lvl w:ilvl="0" w:tplc="2F821F04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56D7BDC"/>
    <w:multiLevelType w:val="hybridMultilevel"/>
    <w:tmpl w:val="D91E1744"/>
    <w:lvl w:ilvl="0" w:tplc="B22CCFFC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7227C1A"/>
    <w:multiLevelType w:val="hybridMultilevel"/>
    <w:tmpl w:val="BB38E6AA"/>
    <w:lvl w:ilvl="0" w:tplc="834C71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7860264"/>
    <w:multiLevelType w:val="hybridMultilevel"/>
    <w:tmpl w:val="0082DAA4"/>
    <w:lvl w:ilvl="0" w:tplc="79B45B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8D651EF"/>
    <w:multiLevelType w:val="hybridMultilevel"/>
    <w:tmpl w:val="3586CC90"/>
    <w:name w:val="WW8Num142"/>
    <w:lvl w:ilvl="0" w:tplc="C2B07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8ED4BF8"/>
    <w:multiLevelType w:val="hybridMultilevel"/>
    <w:tmpl w:val="81ECE172"/>
    <w:lvl w:ilvl="0" w:tplc="1AEC4FD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001403"/>
    <w:multiLevelType w:val="hybridMultilevel"/>
    <w:tmpl w:val="5400FCC0"/>
    <w:lvl w:ilvl="0" w:tplc="07D4D432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2">
    <w:nsid w:val="5E0357B6"/>
    <w:multiLevelType w:val="hybridMultilevel"/>
    <w:tmpl w:val="EB56CD10"/>
    <w:lvl w:ilvl="0" w:tplc="79E26150">
      <w:start w:val="8"/>
      <w:numFmt w:val="upperRoman"/>
      <w:lvlText w:val="%1."/>
      <w:lvlJc w:val="left"/>
      <w:pPr>
        <w:ind w:left="1146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5FC66A4E"/>
    <w:multiLevelType w:val="hybridMultilevel"/>
    <w:tmpl w:val="E5A0D78C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B5946AE4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>
    <w:nsid w:val="64780F3D"/>
    <w:multiLevelType w:val="hybridMultilevel"/>
    <w:tmpl w:val="47365318"/>
    <w:lvl w:ilvl="0" w:tplc="1FECEC36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5">
    <w:nsid w:val="66B50A04"/>
    <w:multiLevelType w:val="multilevel"/>
    <w:tmpl w:val="E50CADD0"/>
    <w:lvl w:ilvl="0">
      <w:start w:val="25"/>
      <w:numFmt w:val="none"/>
      <w:lvlText w:val="16."/>
      <w:lvlJc w:val="left"/>
      <w:pPr>
        <w:tabs>
          <w:tab w:val="num" w:pos="435"/>
        </w:tabs>
        <w:ind w:left="435" w:hanging="435"/>
      </w:pPr>
    </w:lvl>
    <w:lvl w:ilvl="1">
      <w:start w:val="2"/>
      <w:numFmt w:val="decimal"/>
      <w:lvlText w:val="%1.1."/>
      <w:lvlJc w:val="left"/>
      <w:pPr>
        <w:tabs>
          <w:tab w:val="num" w:pos="1144"/>
        </w:tabs>
        <w:ind w:left="1144" w:hanging="435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56">
    <w:nsid w:val="738F0965"/>
    <w:multiLevelType w:val="hybridMultilevel"/>
    <w:tmpl w:val="1D302C6E"/>
    <w:name w:val="WW8Num152"/>
    <w:lvl w:ilvl="0" w:tplc="4F1C34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7FA0BA3"/>
    <w:multiLevelType w:val="hybridMultilevel"/>
    <w:tmpl w:val="8954C6CA"/>
    <w:lvl w:ilvl="0" w:tplc="D90E95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8757974"/>
    <w:multiLevelType w:val="hybridMultilevel"/>
    <w:tmpl w:val="2EAAB4EC"/>
    <w:lvl w:ilvl="0" w:tplc="366C33D8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9E050D6"/>
    <w:multiLevelType w:val="hybridMultilevel"/>
    <w:tmpl w:val="BC6ACC3C"/>
    <w:lvl w:ilvl="0" w:tplc="B51ED4A8">
      <w:start w:val="1"/>
      <w:numFmt w:val="lowerLetter"/>
      <w:lvlText w:val="1%1."/>
      <w:lvlJc w:val="left"/>
      <w:pPr>
        <w:ind w:left="862" w:hanging="360"/>
      </w:pPr>
      <w:rPr>
        <w:rFonts w:hint="default"/>
        <w:color w:val="auto"/>
      </w:rPr>
    </w:lvl>
    <w:lvl w:ilvl="1" w:tplc="28A6F010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0">
    <w:nsid w:val="7CBF01A4"/>
    <w:multiLevelType w:val="hybridMultilevel"/>
    <w:tmpl w:val="1B90B2D2"/>
    <w:lvl w:ilvl="0" w:tplc="6D92FC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D0D2B6E"/>
    <w:multiLevelType w:val="hybridMultilevel"/>
    <w:tmpl w:val="5F48C964"/>
    <w:lvl w:ilvl="0" w:tplc="04150017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13"/>
  </w:num>
  <w:num w:numId="9">
    <w:abstractNumId w:val="48"/>
  </w:num>
  <w:num w:numId="10">
    <w:abstractNumId w:val="40"/>
  </w:num>
  <w:num w:numId="11">
    <w:abstractNumId w:val="57"/>
  </w:num>
  <w:num w:numId="12">
    <w:abstractNumId w:val="32"/>
  </w:num>
  <w:num w:numId="13">
    <w:abstractNumId w:val="39"/>
  </w:num>
  <w:num w:numId="14">
    <w:abstractNumId w:val="50"/>
  </w:num>
  <w:num w:numId="15">
    <w:abstractNumId w:val="14"/>
  </w:num>
  <w:num w:numId="16">
    <w:abstractNumId w:val="19"/>
  </w:num>
  <w:num w:numId="17">
    <w:abstractNumId w:val="33"/>
  </w:num>
  <w:num w:numId="18">
    <w:abstractNumId w:val="41"/>
  </w:num>
  <w:num w:numId="19">
    <w:abstractNumId w:val="47"/>
  </w:num>
  <w:num w:numId="20">
    <w:abstractNumId w:val="28"/>
  </w:num>
  <w:num w:numId="21">
    <w:abstractNumId w:val="52"/>
  </w:num>
  <w:num w:numId="22">
    <w:abstractNumId w:val="23"/>
  </w:num>
  <w:num w:numId="23">
    <w:abstractNumId w:val="53"/>
  </w:num>
  <w:num w:numId="24">
    <w:abstractNumId w:val="54"/>
  </w:num>
  <w:num w:numId="25">
    <w:abstractNumId w:val="26"/>
  </w:num>
  <w:num w:numId="26">
    <w:abstractNumId w:val="61"/>
  </w:num>
  <w:num w:numId="27">
    <w:abstractNumId w:val="43"/>
  </w:num>
  <w:num w:numId="28">
    <w:abstractNumId w:val="34"/>
  </w:num>
  <w:num w:numId="29">
    <w:abstractNumId w:val="29"/>
  </w:num>
  <w:num w:numId="30">
    <w:abstractNumId w:val="51"/>
  </w:num>
  <w:num w:numId="31">
    <w:abstractNumId w:val="24"/>
  </w:num>
  <w:num w:numId="32">
    <w:abstractNumId w:val="30"/>
  </w:num>
  <w:num w:numId="33">
    <w:abstractNumId w:val="18"/>
  </w:num>
  <w:num w:numId="34">
    <w:abstractNumId w:val="38"/>
  </w:num>
  <w:num w:numId="35">
    <w:abstractNumId w:val="45"/>
  </w:num>
  <w:num w:numId="36">
    <w:abstractNumId w:val="58"/>
  </w:num>
  <w:num w:numId="37">
    <w:abstractNumId w:val="27"/>
  </w:num>
  <w:num w:numId="38">
    <w:abstractNumId w:val="25"/>
  </w:num>
  <w:num w:numId="39">
    <w:abstractNumId w:val="22"/>
  </w:num>
  <w:num w:numId="40">
    <w:abstractNumId w:val="15"/>
  </w:num>
  <w:num w:numId="41">
    <w:abstractNumId w:val="36"/>
  </w:num>
  <w:num w:numId="42">
    <w:abstractNumId w:val="16"/>
  </w:num>
  <w:num w:numId="43">
    <w:abstractNumId w:val="37"/>
  </w:num>
  <w:num w:numId="44">
    <w:abstractNumId w:val="35"/>
  </w:num>
  <w:num w:numId="45">
    <w:abstractNumId w:val="17"/>
  </w:num>
  <w:num w:numId="46">
    <w:abstractNumId w:val="60"/>
  </w:num>
  <w:num w:numId="47">
    <w:abstractNumId w:val="46"/>
  </w:num>
  <w:num w:numId="4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5"/>
    <w:lvlOverride w:ilvl="0">
      <w:lvl w:ilvl="0">
        <w:start w:val="25"/>
        <w:numFmt w:val="none"/>
        <w:lvlText w:val="22."/>
        <w:lvlJc w:val="left"/>
        <w:pPr>
          <w:tabs>
            <w:tab w:val="num" w:pos="435"/>
          </w:tabs>
          <w:ind w:left="435" w:hanging="435"/>
        </w:pPr>
        <w:rPr>
          <w:rFonts w:hint="default"/>
        </w:rPr>
      </w:lvl>
    </w:lvlOverride>
    <w:lvlOverride w:ilvl="1">
      <w:lvl w:ilvl="1">
        <w:start w:val="2"/>
        <w:numFmt w:val="decimal"/>
        <w:lvlRestart w:val="0"/>
        <w:lvlText w:val="%1.1."/>
        <w:lvlJc w:val="left"/>
        <w:pPr>
          <w:tabs>
            <w:tab w:val="num" w:pos="1144"/>
          </w:tabs>
          <w:ind w:left="1144" w:hanging="435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50">
    <w:abstractNumId w:val="59"/>
  </w:num>
  <w:num w:numId="51">
    <w:abstractNumId w:val="2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74A"/>
    <w:rsid w:val="000003AF"/>
    <w:rsid w:val="00002617"/>
    <w:rsid w:val="00003A6F"/>
    <w:rsid w:val="00003AC3"/>
    <w:rsid w:val="00006506"/>
    <w:rsid w:val="00006DBC"/>
    <w:rsid w:val="00007411"/>
    <w:rsid w:val="00013DD9"/>
    <w:rsid w:val="00013DE8"/>
    <w:rsid w:val="00015809"/>
    <w:rsid w:val="00015857"/>
    <w:rsid w:val="00020F4E"/>
    <w:rsid w:val="00021B85"/>
    <w:rsid w:val="0002274A"/>
    <w:rsid w:val="000236BD"/>
    <w:rsid w:val="0002376B"/>
    <w:rsid w:val="00025A44"/>
    <w:rsid w:val="0002705A"/>
    <w:rsid w:val="00030845"/>
    <w:rsid w:val="000311AB"/>
    <w:rsid w:val="0003321D"/>
    <w:rsid w:val="00033A80"/>
    <w:rsid w:val="00034536"/>
    <w:rsid w:val="00036DF6"/>
    <w:rsid w:val="0004135C"/>
    <w:rsid w:val="00041427"/>
    <w:rsid w:val="00041E27"/>
    <w:rsid w:val="00042A61"/>
    <w:rsid w:val="00042B90"/>
    <w:rsid w:val="00042D91"/>
    <w:rsid w:val="00042E85"/>
    <w:rsid w:val="000432A0"/>
    <w:rsid w:val="00043DFA"/>
    <w:rsid w:val="00045034"/>
    <w:rsid w:val="0004559E"/>
    <w:rsid w:val="0004769C"/>
    <w:rsid w:val="00047F37"/>
    <w:rsid w:val="00050263"/>
    <w:rsid w:val="00050B38"/>
    <w:rsid w:val="00051562"/>
    <w:rsid w:val="00051C32"/>
    <w:rsid w:val="0005432B"/>
    <w:rsid w:val="00057F2C"/>
    <w:rsid w:val="00060D16"/>
    <w:rsid w:val="00063C30"/>
    <w:rsid w:val="00064DDC"/>
    <w:rsid w:val="00065916"/>
    <w:rsid w:val="00066514"/>
    <w:rsid w:val="0007082F"/>
    <w:rsid w:val="00071C80"/>
    <w:rsid w:val="00071CD3"/>
    <w:rsid w:val="00072706"/>
    <w:rsid w:val="000728D1"/>
    <w:rsid w:val="000728D3"/>
    <w:rsid w:val="00074C30"/>
    <w:rsid w:val="00075B99"/>
    <w:rsid w:val="00076C68"/>
    <w:rsid w:val="00076D82"/>
    <w:rsid w:val="0007716D"/>
    <w:rsid w:val="00083363"/>
    <w:rsid w:val="00084D16"/>
    <w:rsid w:val="00085DDA"/>
    <w:rsid w:val="000860BA"/>
    <w:rsid w:val="00087DB1"/>
    <w:rsid w:val="0009063E"/>
    <w:rsid w:val="00090C1E"/>
    <w:rsid w:val="00091FED"/>
    <w:rsid w:val="00093501"/>
    <w:rsid w:val="000938CA"/>
    <w:rsid w:val="00093993"/>
    <w:rsid w:val="0009656D"/>
    <w:rsid w:val="000A0524"/>
    <w:rsid w:val="000A060B"/>
    <w:rsid w:val="000A0722"/>
    <w:rsid w:val="000A111F"/>
    <w:rsid w:val="000A1410"/>
    <w:rsid w:val="000A162B"/>
    <w:rsid w:val="000A371C"/>
    <w:rsid w:val="000A3EB4"/>
    <w:rsid w:val="000A46D7"/>
    <w:rsid w:val="000A5230"/>
    <w:rsid w:val="000A63C3"/>
    <w:rsid w:val="000A7078"/>
    <w:rsid w:val="000A731F"/>
    <w:rsid w:val="000B0318"/>
    <w:rsid w:val="000B29E2"/>
    <w:rsid w:val="000B3E95"/>
    <w:rsid w:val="000B7B71"/>
    <w:rsid w:val="000C01F5"/>
    <w:rsid w:val="000C040C"/>
    <w:rsid w:val="000C3600"/>
    <w:rsid w:val="000C4B18"/>
    <w:rsid w:val="000D0815"/>
    <w:rsid w:val="000D2220"/>
    <w:rsid w:val="000D24EA"/>
    <w:rsid w:val="000D266C"/>
    <w:rsid w:val="000D29F0"/>
    <w:rsid w:val="000D4789"/>
    <w:rsid w:val="000D5FF2"/>
    <w:rsid w:val="000D7B5B"/>
    <w:rsid w:val="000E244C"/>
    <w:rsid w:val="000E2E12"/>
    <w:rsid w:val="000E3151"/>
    <w:rsid w:val="000E5C5F"/>
    <w:rsid w:val="000E6CFB"/>
    <w:rsid w:val="000E6F45"/>
    <w:rsid w:val="000F034A"/>
    <w:rsid w:val="000F1F7C"/>
    <w:rsid w:val="000F3B81"/>
    <w:rsid w:val="000F6F22"/>
    <w:rsid w:val="001001F8"/>
    <w:rsid w:val="0010049F"/>
    <w:rsid w:val="001010AB"/>
    <w:rsid w:val="00101D90"/>
    <w:rsid w:val="00103138"/>
    <w:rsid w:val="00103765"/>
    <w:rsid w:val="00104BEB"/>
    <w:rsid w:val="00105142"/>
    <w:rsid w:val="00106218"/>
    <w:rsid w:val="00106A43"/>
    <w:rsid w:val="00107700"/>
    <w:rsid w:val="00110358"/>
    <w:rsid w:val="0011066B"/>
    <w:rsid w:val="00111D5C"/>
    <w:rsid w:val="00113448"/>
    <w:rsid w:val="00114691"/>
    <w:rsid w:val="0011597C"/>
    <w:rsid w:val="00115EBF"/>
    <w:rsid w:val="00116D71"/>
    <w:rsid w:val="001179B5"/>
    <w:rsid w:val="00120363"/>
    <w:rsid w:val="00120CCD"/>
    <w:rsid w:val="00122DEC"/>
    <w:rsid w:val="00123ADE"/>
    <w:rsid w:val="00127293"/>
    <w:rsid w:val="001279D2"/>
    <w:rsid w:val="00130F9D"/>
    <w:rsid w:val="001313C3"/>
    <w:rsid w:val="00131B39"/>
    <w:rsid w:val="00131C0D"/>
    <w:rsid w:val="00131DDE"/>
    <w:rsid w:val="00140B57"/>
    <w:rsid w:val="00140B72"/>
    <w:rsid w:val="00143C28"/>
    <w:rsid w:val="00144239"/>
    <w:rsid w:val="0014439A"/>
    <w:rsid w:val="0014615C"/>
    <w:rsid w:val="00147015"/>
    <w:rsid w:val="00151126"/>
    <w:rsid w:val="001530AD"/>
    <w:rsid w:val="00153645"/>
    <w:rsid w:val="00156ACA"/>
    <w:rsid w:val="0015725C"/>
    <w:rsid w:val="001602D6"/>
    <w:rsid w:val="00160960"/>
    <w:rsid w:val="001615FC"/>
    <w:rsid w:val="00162B23"/>
    <w:rsid w:val="00162F7C"/>
    <w:rsid w:val="001631C3"/>
    <w:rsid w:val="00163588"/>
    <w:rsid w:val="001656C5"/>
    <w:rsid w:val="0016696F"/>
    <w:rsid w:val="0016726F"/>
    <w:rsid w:val="0017117E"/>
    <w:rsid w:val="0017254F"/>
    <w:rsid w:val="001727F7"/>
    <w:rsid w:val="00172EB4"/>
    <w:rsid w:val="00173E7E"/>
    <w:rsid w:val="00175399"/>
    <w:rsid w:val="00180AB2"/>
    <w:rsid w:val="001819B2"/>
    <w:rsid w:val="001824C6"/>
    <w:rsid w:val="001835DD"/>
    <w:rsid w:val="00183BA5"/>
    <w:rsid w:val="00185B1D"/>
    <w:rsid w:val="001878E4"/>
    <w:rsid w:val="00190603"/>
    <w:rsid w:val="00190FE6"/>
    <w:rsid w:val="0019260E"/>
    <w:rsid w:val="00193237"/>
    <w:rsid w:val="00196210"/>
    <w:rsid w:val="001962B6"/>
    <w:rsid w:val="00196BBE"/>
    <w:rsid w:val="001A08EC"/>
    <w:rsid w:val="001A3CAB"/>
    <w:rsid w:val="001A6556"/>
    <w:rsid w:val="001A7D30"/>
    <w:rsid w:val="001B1A21"/>
    <w:rsid w:val="001B1AA7"/>
    <w:rsid w:val="001B274E"/>
    <w:rsid w:val="001B2DBF"/>
    <w:rsid w:val="001B3789"/>
    <w:rsid w:val="001B5982"/>
    <w:rsid w:val="001B75C6"/>
    <w:rsid w:val="001C038E"/>
    <w:rsid w:val="001C08CD"/>
    <w:rsid w:val="001C3571"/>
    <w:rsid w:val="001C51AB"/>
    <w:rsid w:val="001C6796"/>
    <w:rsid w:val="001C7109"/>
    <w:rsid w:val="001D0378"/>
    <w:rsid w:val="001D12DB"/>
    <w:rsid w:val="001D1320"/>
    <w:rsid w:val="001D1CDC"/>
    <w:rsid w:val="001D2697"/>
    <w:rsid w:val="001D2DB5"/>
    <w:rsid w:val="001D3E22"/>
    <w:rsid w:val="001D412B"/>
    <w:rsid w:val="001D422F"/>
    <w:rsid w:val="001D438C"/>
    <w:rsid w:val="001D524C"/>
    <w:rsid w:val="001D57D4"/>
    <w:rsid w:val="001D67E1"/>
    <w:rsid w:val="001D6BC7"/>
    <w:rsid w:val="001E2567"/>
    <w:rsid w:val="001E2B43"/>
    <w:rsid w:val="001E34F9"/>
    <w:rsid w:val="001E476E"/>
    <w:rsid w:val="001E73EE"/>
    <w:rsid w:val="001F0F2D"/>
    <w:rsid w:val="001F1022"/>
    <w:rsid w:val="001F16C7"/>
    <w:rsid w:val="001F2681"/>
    <w:rsid w:val="001F438B"/>
    <w:rsid w:val="001F4A8C"/>
    <w:rsid w:val="001F569A"/>
    <w:rsid w:val="001F5859"/>
    <w:rsid w:val="001F661C"/>
    <w:rsid w:val="001F7421"/>
    <w:rsid w:val="001F7C4A"/>
    <w:rsid w:val="0020150F"/>
    <w:rsid w:val="00201676"/>
    <w:rsid w:val="00202431"/>
    <w:rsid w:val="002049B8"/>
    <w:rsid w:val="002054EF"/>
    <w:rsid w:val="002075F3"/>
    <w:rsid w:val="00207E44"/>
    <w:rsid w:val="00207FD3"/>
    <w:rsid w:val="00211127"/>
    <w:rsid w:val="00211336"/>
    <w:rsid w:val="00212A14"/>
    <w:rsid w:val="0021364C"/>
    <w:rsid w:val="00213B45"/>
    <w:rsid w:val="00213EFB"/>
    <w:rsid w:val="0021420A"/>
    <w:rsid w:val="002152DD"/>
    <w:rsid w:val="00216F02"/>
    <w:rsid w:val="002226C8"/>
    <w:rsid w:val="00222738"/>
    <w:rsid w:val="00224A3D"/>
    <w:rsid w:val="00230A07"/>
    <w:rsid w:val="00232029"/>
    <w:rsid w:val="00232035"/>
    <w:rsid w:val="0023207B"/>
    <w:rsid w:val="00233260"/>
    <w:rsid w:val="00233D91"/>
    <w:rsid w:val="00236985"/>
    <w:rsid w:val="00240AD4"/>
    <w:rsid w:val="00241512"/>
    <w:rsid w:val="00243184"/>
    <w:rsid w:val="0024586B"/>
    <w:rsid w:val="00250643"/>
    <w:rsid w:val="00250B6F"/>
    <w:rsid w:val="0025120F"/>
    <w:rsid w:val="00251523"/>
    <w:rsid w:val="002519DE"/>
    <w:rsid w:val="00251D5C"/>
    <w:rsid w:val="0025595F"/>
    <w:rsid w:val="00256243"/>
    <w:rsid w:val="002564A4"/>
    <w:rsid w:val="00256F22"/>
    <w:rsid w:val="00257465"/>
    <w:rsid w:val="002601F8"/>
    <w:rsid w:val="002607E8"/>
    <w:rsid w:val="002614B7"/>
    <w:rsid w:val="00262BA1"/>
    <w:rsid w:val="00262DAC"/>
    <w:rsid w:val="00263DB7"/>
    <w:rsid w:val="00265F1C"/>
    <w:rsid w:val="00266A5D"/>
    <w:rsid w:val="002677FC"/>
    <w:rsid w:val="0027025E"/>
    <w:rsid w:val="002710DB"/>
    <w:rsid w:val="00271B41"/>
    <w:rsid w:val="0027302B"/>
    <w:rsid w:val="00273236"/>
    <w:rsid w:val="002764BB"/>
    <w:rsid w:val="0027689D"/>
    <w:rsid w:val="00280A11"/>
    <w:rsid w:val="00283243"/>
    <w:rsid w:val="00283C0A"/>
    <w:rsid w:val="00283FAB"/>
    <w:rsid w:val="00284894"/>
    <w:rsid w:val="002851F0"/>
    <w:rsid w:val="002871BF"/>
    <w:rsid w:val="00287796"/>
    <w:rsid w:val="00290924"/>
    <w:rsid w:val="00290A08"/>
    <w:rsid w:val="002914E6"/>
    <w:rsid w:val="00292A58"/>
    <w:rsid w:val="00294C6E"/>
    <w:rsid w:val="002960D0"/>
    <w:rsid w:val="002A03E7"/>
    <w:rsid w:val="002A0767"/>
    <w:rsid w:val="002A0CA4"/>
    <w:rsid w:val="002A0E8A"/>
    <w:rsid w:val="002A0EFA"/>
    <w:rsid w:val="002A13DB"/>
    <w:rsid w:val="002A1930"/>
    <w:rsid w:val="002A4319"/>
    <w:rsid w:val="002A4F0A"/>
    <w:rsid w:val="002B0EA8"/>
    <w:rsid w:val="002B0F4F"/>
    <w:rsid w:val="002B303F"/>
    <w:rsid w:val="002B33DF"/>
    <w:rsid w:val="002B5185"/>
    <w:rsid w:val="002B5310"/>
    <w:rsid w:val="002B5937"/>
    <w:rsid w:val="002B6CE2"/>
    <w:rsid w:val="002B7C89"/>
    <w:rsid w:val="002C1250"/>
    <w:rsid w:val="002C15B9"/>
    <w:rsid w:val="002C2EB2"/>
    <w:rsid w:val="002C3BD3"/>
    <w:rsid w:val="002C4055"/>
    <w:rsid w:val="002C48C3"/>
    <w:rsid w:val="002C6899"/>
    <w:rsid w:val="002D0A2F"/>
    <w:rsid w:val="002D1516"/>
    <w:rsid w:val="002D26A0"/>
    <w:rsid w:val="002D2D97"/>
    <w:rsid w:val="002D42FA"/>
    <w:rsid w:val="002D4FD1"/>
    <w:rsid w:val="002D6657"/>
    <w:rsid w:val="002D66CB"/>
    <w:rsid w:val="002D6CCD"/>
    <w:rsid w:val="002E3C36"/>
    <w:rsid w:val="002E6370"/>
    <w:rsid w:val="002F0636"/>
    <w:rsid w:val="002F166C"/>
    <w:rsid w:val="002F2215"/>
    <w:rsid w:val="002F3533"/>
    <w:rsid w:val="002F374D"/>
    <w:rsid w:val="002F3974"/>
    <w:rsid w:val="002F4938"/>
    <w:rsid w:val="002F5607"/>
    <w:rsid w:val="002F5639"/>
    <w:rsid w:val="002F58F9"/>
    <w:rsid w:val="003017FA"/>
    <w:rsid w:val="003023EE"/>
    <w:rsid w:val="00302A0A"/>
    <w:rsid w:val="00302C06"/>
    <w:rsid w:val="0030378C"/>
    <w:rsid w:val="003040C0"/>
    <w:rsid w:val="00304589"/>
    <w:rsid w:val="003047E1"/>
    <w:rsid w:val="00307225"/>
    <w:rsid w:val="003072F9"/>
    <w:rsid w:val="00307FA0"/>
    <w:rsid w:val="00311170"/>
    <w:rsid w:val="003113BC"/>
    <w:rsid w:val="00316334"/>
    <w:rsid w:val="00317569"/>
    <w:rsid w:val="00317AD9"/>
    <w:rsid w:val="00321C89"/>
    <w:rsid w:val="00321E9F"/>
    <w:rsid w:val="00322449"/>
    <w:rsid w:val="003237F8"/>
    <w:rsid w:val="0032419D"/>
    <w:rsid w:val="0032705B"/>
    <w:rsid w:val="00327214"/>
    <w:rsid w:val="003302A9"/>
    <w:rsid w:val="003315E1"/>
    <w:rsid w:val="00331A88"/>
    <w:rsid w:val="0033271B"/>
    <w:rsid w:val="003372F9"/>
    <w:rsid w:val="00340E36"/>
    <w:rsid w:val="003412B5"/>
    <w:rsid w:val="003414E2"/>
    <w:rsid w:val="00341D48"/>
    <w:rsid w:val="0034354C"/>
    <w:rsid w:val="00344CCB"/>
    <w:rsid w:val="00346598"/>
    <w:rsid w:val="00346EAE"/>
    <w:rsid w:val="00350CC6"/>
    <w:rsid w:val="003510AE"/>
    <w:rsid w:val="00355899"/>
    <w:rsid w:val="0036110B"/>
    <w:rsid w:val="00361323"/>
    <w:rsid w:val="00363888"/>
    <w:rsid w:val="00364B46"/>
    <w:rsid w:val="00365EA4"/>
    <w:rsid w:val="00370A45"/>
    <w:rsid w:val="00372A22"/>
    <w:rsid w:val="003748B5"/>
    <w:rsid w:val="00377BF0"/>
    <w:rsid w:val="00380F01"/>
    <w:rsid w:val="003826DD"/>
    <w:rsid w:val="00383342"/>
    <w:rsid w:val="00383404"/>
    <w:rsid w:val="00384273"/>
    <w:rsid w:val="003843A5"/>
    <w:rsid w:val="0038468B"/>
    <w:rsid w:val="00387110"/>
    <w:rsid w:val="0039072E"/>
    <w:rsid w:val="0039102D"/>
    <w:rsid w:val="00393783"/>
    <w:rsid w:val="00393D7B"/>
    <w:rsid w:val="003942FC"/>
    <w:rsid w:val="00394F09"/>
    <w:rsid w:val="00397CD1"/>
    <w:rsid w:val="003A1AB3"/>
    <w:rsid w:val="003A26F8"/>
    <w:rsid w:val="003A7448"/>
    <w:rsid w:val="003B12B1"/>
    <w:rsid w:val="003B1A35"/>
    <w:rsid w:val="003B2604"/>
    <w:rsid w:val="003B2656"/>
    <w:rsid w:val="003B2C9E"/>
    <w:rsid w:val="003B2CBA"/>
    <w:rsid w:val="003B31DE"/>
    <w:rsid w:val="003B3490"/>
    <w:rsid w:val="003B5592"/>
    <w:rsid w:val="003B7CE4"/>
    <w:rsid w:val="003C0E49"/>
    <w:rsid w:val="003C187F"/>
    <w:rsid w:val="003C2372"/>
    <w:rsid w:val="003C28ED"/>
    <w:rsid w:val="003C2D34"/>
    <w:rsid w:val="003C4989"/>
    <w:rsid w:val="003C4ED5"/>
    <w:rsid w:val="003C5BED"/>
    <w:rsid w:val="003C65C2"/>
    <w:rsid w:val="003C65F8"/>
    <w:rsid w:val="003C6C2A"/>
    <w:rsid w:val="003C6D48"/>
    <w:rsid w:val="003C74CD"/>
    <w:rsid w:val="003D13F3"/>
    <w:rsid w:val="003D2883"/>
    <w:rsid w:val="003D5286"/>
    <w:rsid w:val="003D5AF9"/>
    <w:rsid w:val="003E0B91"/>
    <w:rsid w:val="003E2314"/>
    <w:rsid w:val="003E34BB"/>
    <w:rsid w:val="003E561C"/>
    <w:rsid w:val="003E5F07"/>
    <w:rsid w:val="003E7154"/>
    <w:rsid w:val="003F1DED"/>
    <w:rsid w:val="003F2645"/>
    <w:rsid w:val="003F273D"/>
    <w:rsid w:val="003F35DA"/>
    <w:rsid w:val="003F5015"/>
    <w:rsid w:val="003F592F"/>
    <w:rsid w:val="003F625D"/>
    <w:rsid w:val="003F6C81"/>
    <w:rsid w:val="00400604"/>
    <w:rsid w:val="004008A5"/>
    <w:rsid w:val="00402344"/>
    <w:rsid w:val="0040545E"/>
    <w:rsid w:val="00405BD3"/>
    <w:rsid w:val="00410CEF"/>
    <w:rsid w:val="00411567"/>
    <w:rsid w:val="00411E98"/>
    <w:rsid w:val="004169F0"/>
    <w:rsid w:val="004173ED"/>
    <w:rsid w:val="00417A33"/>
    <w:rsid w:val="004200E7"/>
    <w:rsid w:val="0042142A"/>
    <w:rsid w:val="0042142D"/>
    <w:rsid w:val="00422B38"/>
    <w:rsid w:val="0042538D"/>
    <w:rsid w:val="00425F58"/>
    <w:rsid w:val="00427A17"/>
    <w:rsid w:val="00430B5A"/>
    <w:rsid w:val="004330C3"/>
    <w:rsid w:val="004342B8"/>
    <w:rsid w:val="00435984"/>
    <w:rsid w:val="00435F2D"/>
    <w:rsid w:val="004377F1"/>
    <w:rsid w:val="004408C4"/>
    <w:rsid w:val="004409C2"/>
    <w:rsid w:val="004412B0"/>
    <w:rsid w:val="00441E13"/>
    <w:rsid w:val="00441F32"/>
    <w:rsid w:val="00442528"/>
    <w:rsid w:val="00444503"/>
    <w:rsid w:val="00447766"/>
    <w:rsid w:val="004503BF"/>
    <w:rsid w:val="00450D96"/>
    <w:rsid w:val="0045142A"/>
    <w:rsid w:val="00452678"/>
    <w:rsid w:val="00452A0F"/>
    <w:rsid w:val="00453716"/>
    <w:rsid w:val="00454362"/>
    <w:rsid w:val="00457CFB"/>
    <w:rsid w:val="004651B8"/>
    <w:rsid w:val="0047122C"/>
    <w:rsid w:val="004712EC"/>
    <w:rsid w:val="004745EF"/>
    <w:rsid w:val="00474A86"/>
    <w:rsid w:val="00474B24"/>
    <w:rsid w:val="004769EE"/>
    <w:rsid w:val="00476B5F"/>
    <w:rsid w:val="004777C3"/>
    <w:rsid w:val="0048060E"/>
    <w:rsid w:val="00481F68"/>
    <w:rsid w:val="004838C7"/>
    <w:rsid w:val="00483CE8"/>
    <w:rsid w:val="00485DD1"/>
    <w:rsid w:val="0048659C"/>
    <w:rsid w:val="00490081"/>
    <w:rsid w:val="00490A6C"/>
    <w:rsid w:val="00490DC9"/>
    <w:rsid w:val="00490E2F"/>
    <w:rsid w:val="0049286F"/>
    <w:rsid w:val="00492B71"/>
    <w:rsid w:val="004939B6"/>
    <w:rsid w:val="00494C11"/>
    <w:rsid w:val="00494FD5"/>
    <w:rsid w:val="00495E1D"/>
    <w:rsid w:val="0049726D"/>
    <w:rsid w:val="00497C67"/>
    <w:rsid w:val="004A1263"/>
    <w:rsid w:val="004A2062"/>
    <w:rsid w:val="004A30F8"/>
    <w:rsid w:val="004A33EC"/>
    <w:rsid w:val="004A3782"/>
    <w:rsid w:val="004A553B"/>
    <w:rsid w:val="004A7CCB"/>
    <w:rsid w:val="004A7D13"/>
    <w:rsid w:val="004A7F9F"/>
    <w:rsid w:val="004B0B94"/>
    <w:rsid w:val="004B1ED9"/>
    <w:rsid w:val="004B37E5"/>
    <w:rsid w:val="004B3C54"/>
    <w:rsid w:val="004B5EF9"/>
    <w:rsid w:val="004B7F62"/>
    <w:rsid w:val="004C012B"/>
    <w:rsid w:val="004C0370"/>
    <w:rsid w:val="004C0C59"/>
    <w:rsid w:val="004C2C75"/>
    <w:rsid w:val="004C32BA"/>
    <w:rsid w:val="004C38DD"/>
    <w:rsid w:val="004C40A0"/>
    <w:rsid w:val="004C443A"/>
    <w:rsid w:val="004C46B8"/>
    <w:rsid w:val="004C4933"/>
    <w:rsid w:val="004C5D67"/>
    <w:rsid w:val="004C67F4"/>
    <w:rsid w:val="004D1D8B"/>
    <w:rsid w:val="004D2546"/>
    <w:rsid w:val="004D2AAD"/>
    <w:rsid w:val="004D5AEA"/>
    <w:rsid w:val="004D6320"/>
    <w:rsid w:val="004D65C8"/>
    <w:rsid w:val="004D6C59"/>
    <w:rsid w:val="004D7615"/>
    <w:rsid w:val="004D77A0"/>
    <w:rsid w:val="004D79F9"/>
    <w:rsid w:val="004E1130"/>
    <w:rsid w:val="004E1237"/>
    <w:rsid w:val="004E378F"/>
    <w:rsid w:val="004E39EF"/>
    <w:rsid w:val="004E4BC9"/>
    <w:rsid w:val="004E53CB"/>
    <w:rsid w:val="004E584D"/>
    <w:rsid w:val="004E5F70"/>
    <w:rsid w:val="004E6543"/>
    <w:rsid w:val="004F186D"/>
    <w:rsid w:val="004F4036"/>
    <w:rsid w:val="004F459A"/>
    <w:rsid w:val="00501460"/>
    <w:rsid w:val="0050168B"/>
    <w:rsid w:val="00501C04"/>
    <w:rsid w:val="00502556"/>
    <w:rsid w:val="005026B5"/>
    <w:rsid w:val="00502FEB"/>
    <w:rsid w:val="005034FB"/>
    <w:rsid w:val="0050526B"/>
    <w:rsid w:val="005063B7"/>
    <w:rsid w:val="0050664A"/>
    <w:rsid w:val="00507D5E"/>
    <w:rsid w:val="005102B5"/>
    <w:rsid w:val="00511169"/>
    <w:rsid w:val="00511C0C"/>
    <w:rsid w:val="00512F69"/>
    <w:rsid w:val="005170C6"/>
    <w:rsid w:val="005171D4"/>
    <w:rsid w:val="00520C46"/>
    <w:rsid w:val="0052196B"/>
    <w:rsid w:val="00521EE0"/>
    <w:rsid w:val="00523EA9"/>
    <w:rsid w:val="005243AE"/>
    <w:rsid w:val="00525751"/>
    <w:rsid w:val="00525C0B"/>
    <w:rsid w:val="00530C1A"/>
    <w:rsid w:val="00530F13"/>
    <w:rsid w:val="00531284"/>
    <w:rsid w:val="00531576"/>
    <w:rsid w:val="00531B7F"/>
    <w:rsid w:val="005331AC"/>
    <w:rsid w:val="005339F3"/>
    <w:rsid w:val="00535F83"/>
    <w:rsid w:val="00537636"/>
    <w:rsid w:val="00540D12"/>
    <w:rsid w:val="005413AF"/>
    <w:rsid w:val="005418C6"/>
    <w:rsid w:val="00542F2D"/>
    <w:rsid w:val="00543079"/>
    <w:rsid w:val="0054337D"/>
    <w:rsid w:val="00544130"/>
    <w:rsid w:val="005444D9"/>
    <w:rsid w:val="00544C50"/>
    <w:rsid w:val="00544C92"/>
    <w:rsid w:val="00545CE7"/>
    <w:rsid w:val="005512AE"/>
    <w:rsid w:val="005535D2"/>
    <w:rsid w:val="00554677"/>
    <w:rsid w:val="00554B87"/>
    <w:rsid w:val="00561265"/>
    <w:rsid w:val="00561F7F"/>
    <w:rsid w:val="00562114"/>
    <w:rsid w:val="00564B58"/>
    <w:rsid w:val="00565D70"/>
    <w:rsid w:val="00567A5B"/>
    <w:rsid w:val="00570962"/>
    <w:rsid w:val="005715DF"/>
    <w:rsid w:val="0057183A"/>
    <w:rsid w:val="00572587"/>
    <w:rsid w:val="005726A2"/>
    <w:rsid w:val="00572834"/>
    <w:rsid w:val="005731B7"/>
    <w:rsid w:val="00573603"/>
    <w:rsid w:val="0057609B"/>
    <w:rsid w:val="005763D4"/>
    <w:rsid w:val="00581572"/>
    <w:rsid w:val="005821D2"/>
    <w:rsid w:val="0058275C"/>
    <w:rsid w:val="00582D92"/>
    <w:rsid w:val="005870CB"/>
    <w:rsid w:val="00587736"/>
    <w:rsid w:val="00587F9E"/>
    <w:rsid w:val="0059530B"/>
    <w:rsid w:val="005969A5"/>
    <w:rsid w:val="005A048B"/>
    <w:rsid w:val="005A24A0"/>
    <w:rsid w:val="005A297C"/>
    <w:rsid w:val="005A3C3E"/>
    <w:rsid w:val="005A46C2"/>
    <w:rsid w:val="005A48F7"/>
    <w:rsid w:val="005A4DCA"/>
    <w:rsid w:val="005A5DEF"/>
    <w:rsid w:val="005A6A78"/>
    <w:rsid w:val="005A6DA8"/>
    <w:rsid w:val="005A7029"/>
    <w:rsid w:val="005A7948"/>
    <w:rsid w:val="005B16A1"/>
    <w:rsid w:val="005B2609"/>
    <w:rsid w:val="005B30B8"/>
    <w:rsid w:val="005B3C1A"/>
    <w:rsid w:val="005B3D86"/>
    <w:rsid w:val="005B444D"/>
    <w:rsid w:val="005B4EF6"/>
    <w:rsid w:val="005B54DC"/>
    <w:rsid w:val="005B574B"/>
    <w:rsid w:val="005B5B8D"/>
    <w:rsid w:val="005C00A2"/>
    <w:rsid w:val="005C0E20"/>
    <w:rsid w:val="005C4129"/>
    <w:rsid w:val="005C6AF9"/>
    <w:rsid w:val="005D45FA"/>
    <w:rsid w:val="005D628C"/>
    <w:rsid w:val="005D7349"/>
    <w:rsid w:val="005E1AF8"/>
    <w:rsid w:val="005E1D4C"/>
    <w:rsid w:val="005E2D88"/>
    <w:rsid w:val="005E462C"/>
    <w:rsid w:val="005E4AB7"/>
    <w:rsid w:val="005E4D7D"/>
    <w:rsid w:val="005E6BC9"/>
    <w:rsid w:val="005F0111"/>
    <w:rsid w:val="005F0BBB"/>
    <w:rsid w:val="005F1707"/>
    <w:rsid w:val="005F38B9"/>
    <w:rsid w:val="005F5F77"/>
    <w:rsid w:val="005F63E0"/>
    <w:rsid w:val="005F654D"/>
    <w:rsid w:val="005F7B33"/>
    <w:rsid w:val="005F7C8F"/>
    <w:rsid w:val="005F7E24"/>
    <w:rsid w:val="00600085"/>
    <w:rsid w:val="00600B52"/>
    <w:rsid w:val="006013A8"/>
    <w:rsid w:val="006013C0"/>
    <w:rsid w:val="00601542"/>
    <w:rsid w:val="006015B1"/>
    <w:rsid w:val="0060166D"/>
    <w:rsid w:val="00602770"/>
    <w:rsid w:val="00603767"/>
    <w:rsid w:val="00603A6D"/>
    <w:rsid w:val="00605629"/>
    <w:rsid w:val="00605A70"/>
    <w:rsid w:val="00611354"/>
    <w:rsid w:val="0061386E"/>
    <w:rsid w:val="00613E18"/>
    <w:rsid w:val="00615193"/>
    <w:rsid w:val="00617AFD"/>
    <w:rsid w:val="0062039E"/>
    <w:rsid w:val="006209C5"/>
    <w:rsid w:val="00620E04"/>
    <w:rsid w:val="0062576B"/>
    <w:rsid w:val="00625BC3"/>
    <w:rsid w:val="00625FAA"/>
    <w:rsid w:val="0062703C"/>
    <w:rsid w:val="0062794F"/>
    <w:rsid w:val="00630C3B"/>
    <w:rsid w:val="00631BA3"/>
    <w:rsid w:val="0063327D"/>
    <w:rsid w:val="00633C5B"/>
    <w:rsid w:val="006428C9"/>
    <w:rsid w:val="0064313C"/>
    <w:rsid w:val="00643A7B"/>
    <w:rsid w:val="00644824"/>
    <w:rsid w:val="00647211"/>
    <w:rsid w:val="00647B0D"/>
    <w:rsid w:val="006507DC"/>
    <w:rsid w:val="0065119E"/>
    <w:rsid w:val="006514CD"/>
    <w:rsid w:val="006542E4"/>
    <w:rsid w:val="006549C4"/>
    <w:rsid w:val="00655639"/>
    <w:rsid w:val="006561A5"/>
    <w:rsid w:val="0065680D"/>
    <w:rsid w:val="00657E6C"/>
    <w:rsid w:val="00657F85"/>
    <w:rsid w:val="00663016"/>
    <w:rsid w:val="006631F9"/>
    <w:rsid w:val="00664B4E"/>
    <w:rsid w:val="00667BF7"/>
    <w:rsid w:val="00670B9E"/>
    <w:rsid w:val="00672014"/>
    <w:rsid w:val="00672C8E"/>
    <w:rsid w:val="00673034"/>
    <w:rsid w:val="00673235"/>
    <w:rsid w:val="006747E6"/>
    <w:rsid w:val="0068019D"/>
    <w:rsid w:val="00681744"/>
    <w:rsid w:val="006875E4"/>
    <w:rsid w:val="00687F60"/>
    <w:rsid w:val="00690903"/>
    <w:rsid w:val="006932F0"/>
    <w:rsid w:val="006942B4"/>
    <w:rsid w:val="00694F99"/>
    <w:rsid w:val="00697214"/>
    <w:rsid w:val="00697359"/>
    <w:rsid w:val="00697AE3"/>
    <w:rsid w:val="006A3B14"/>
    <w:rsid w:val="006A46EE"/>
    <w:rsid w:val="006A4B91"/>
    <w:rsid w:val="006A674A"/>
    <w:rsid w:val="006B0CF4"/>
    <w:rsid w:val="006B12D7"/>
    <w:rsid w:val="006B1D50"/>
    <w:rsid w:val="006B2207"/>
    <w:rsid w:val="006B34C2"/>
    <w:rsid w:val="006B34E6"/>
    <w:rsid w:val="006B449F"/>
    <w:rsid w:val="006B5AD5"/>
    <w:rsid w:val="006B5C56"/>
    <w:rsid w:val="006B634A"/>
    <w:rsid w:val="006B7E6A"/>
    <w:rsid w:val="006C014E"/>
    <w:rsid w:val="006C2E98"/>
    <w:rsid w:val="006C33FB"/>
    <w:rsid w:val="006C3A85"/>
    <w:rsid w:val="006C425D"/>
    <w:rsid w:val="006C4456"/>
    <w:rsid w:val="006C52D6"/>
    <w:rsid w:val="006C620D"/>
    <w:rsid w:val="006C7199"/>
    <w:rsid w:val="006C7ED5"/>
    <w:rsid w:val="006D0ACC"/>
    <w:rsid w:val="006D0BC5"/>
    <w:rsid w:val="006D2E60"/>
    <w:rsid w:val="006D5743"/>
    <w:rsid w:val="006D5F04"/>
    <w:rsid w:val="006D5F5C"/>
    <w:rsid w:val="006D71F6"/>
    <w:rsid w:val="006E1B8E"/>
    <w:rsid w:val="006E38A0"/>
    <w:rsid w:val="006E4204"/>
    <w:rsid w:val="006E5ABB"/>
    <w:rsid w:val="006E6F51"/>
    <w:rsid w:val="006E7BA5"/>
    <w:rsid w:val="006E7D92"/>
    <w:rsid w:val="006F079F"/>
    <w:rsid w:val="006F1DC7"/>
    <w:rsid w:val="006F25F4"/>
    <w:rsid w:val="006F5CBB"/>
    <w:rsid w:val="006F6B63"/>
    <w:rsid w:val="00702F36"/>
    <w:rsid w:val="00703295"/>
    <w:rsid w:val="007048B2"/>
    <w:rsid w:val="00706813"/>
    <w:rsid w:val="00710C9D"/>
    <w:rsid w:val="0071289D"/>
    <w:rsid w:val="00714539"/>
    <w:rsid w:val="00715388"/>
    <w:rsid w:val="00715CF8"/>
    <w:rsid w:val="00716150"/>
    <w:rsid w:val="00717292"/>
    <w:rsid w:val="00717C6F"/>
    <w:rsid w:val="00720878"/>
    <w:rsid w:val="00720C30"/>
    <w:rsid w:val="007226E9"/>
    <w:rsid w:val="00722AFA"/>
    <w:rsid w:val="00723778"/>
    <w:rsid w:val="00723D8E"/>
    <w:rsid w:val="0072554D"/>
    <w:rsid w:val="00726080"/>
    <w:rsid w:val="00726629"/>
    <w:rsid w:val="00726C34"/>
    <w:rsid w:val="007277CD"/>
    <w:rsid w:val="00730504"/>
    <w:rsid w:val="007307AA"/>
    <w:rsid w:val="0073195F"/>
    <w:rsid w:val="00732B33"/>
    <w:rsid w:val="00733FC1"/>
    <w:rsid w:val="007346D3"/>
    <w:rsid w:val="00734779"/>
    <w:rsid w:val="00735AF4"/>
    <w:rsid w:val="00736D11"/>
    <w:rsid w:val="0073773C"/>
    <w:rsid w:val="00741E48"/>
    <w:rsid w:val="0074267B"/>
    <w:rsid w:val="00742C76"/>
    <w:rsid w:val="007431EE"/>
    <w:rsid w:val="0074421B"/>
    <w:rsid w:val="00744749"/>
    <w:rsid w:val="007450BD"/>
    <w:rsid w:val="00746480"/>
    <w:rsid w:val="0075149F"/>
    <w:rsid w:val="007520A0"/>
    <w:rsid w:val="0075321E"/>
    <w:rsid w:val="00753520"/>
    <w:rsid w:val="007559C0"/>
    <w:rsid w:val="00756DC6"/>
    <w:rsid w:val="00762D67"/>
    <w:rsid w:val="00763DBB"/>
    <w:rsid w:val="007641D4"/>
    <w:rsid w:val="00765247"/>
    <w:rsid w:val="0076711D"/>
    <w:rsid w:val="00767B4B"/>
    <w:rsid w:val="00770913"/>
    <w:rsid w:val="00772DF9"/>
    <w:rsid w:val="00772ED8"/>
    <w:rsid w:val="0077355D"/>
    <w:rsid w:val="0077456A"/>
    <w:rsid w:val="00775BE9"/>
    <w:rsid w:val="00776F74"/>
    <w:rsid w:val="00780344"/>
    <w:rsid w:val="0078061C"/>
    <w:rsid w:val="00781710"/>
    <w:rsid w:val="00781768"/>
    <w:rsid w:val="007817D0"/>
    <w:rsid w:val="00782D82"/>
    <w:rsid w:val="0078309E"/>
    <w:rsid w:val="0078388F"/>
    <w:rsid w:val="00785576"/>
    <w:rsid w:val="00785B92"/>
    <w:rsid w:val="00786762"/>
    <w:rsid w:val="007916B4"/>
    <w:rsid w:val="00793CB2"/>
    <w:rsid w:val="007960D7"/>
    <w:rsid w:val="007960D9"/>
    <w:rsid w:val="00796E71"/>
    <w:rsid w:val="007A09C3"/>
    <w:rsid w:val="007A1C93"/>
    <w:rsid w:val="007A3AE4"/>
    <w:rsid w:val="007A57B9"/>
    <w:rsid w:val="007A6DF2"/>
    <w:rsid w:val="007A75C6"/>
    <w:rsid w:val="007B02AF"/>
    <w:rsid w:val="007B08CD"/>
    <w:rsid w:val="007B2E54"/>
    <w:rsid w:val="007B378E"/>
    <w:rsid w:val="007B3AF7"/>
    <w:rsid w:val="007B3C15"/>
    <w:rsid w:val="007B5D80"/>
    <w:rsid w:val="007B5DCE"/>
    <w:rsid w:val="007B5F67"/>
    <w:rsid w:val="007B608E"/>
    <w:rsid w:val="007C1A1D"/>
    <w:rsid w:val="007C244A"/>
    <w:rsid w:val="007C26E5"/>
    <w:rsid w:val="007C4983"/>
    <w:rsid w:val="007C7EE8"/>
    <w:rsid w:val="007D18DF"/>
    <w:rsid w:val="007D2CD7"/>
    <w:rsid w:val="007D2F7C"/>
    <w:rsid w:val="007D43E9"/>
    <w:rsid w:val="007D4EFD"/>
    <w:rsid w:val="007D4FEC"/>
    <w:rsid w:val="007E1644"/>
    <w:rsid w:val="007E3098"/>
    <w:rsid w:val="007E560D"/>
    <w:rsid w:val="007E64EE"/>
    <w:rsid w:val="007E6B64"/>
    <w:rsid w:val="007E722E"/>
    <w:rsid w:val="007E7F80"/>
    <w:rsid w:val="007F0B50"/>
    <w:rsid w:val="007F14B2"/>
    <w:rsid w:val="007F19CD"/>
    <w:rsid w:val="007F2B48"/>
    <w:rsid w:val="007F2C28"/>
    <w:rsid w:val="007F6362"/>
    <w:rsid w:val="007F6ECA"/>
    <w:rsid w:val="007F714B"/>
    <w:rsid w:val="00800989"/>
    <w:rsid w:val="00800F64"/>
    <w:rsid w:val="008022CE"/>
    <w:rsid w:val="00802539"/>
    <w:rsid w:val="00802F76"/>
    <w:rsid w:val="00803269"/>
    <w:rsid w:val="00804262"/>
    <w:rsid w:val="008054E0"/>
    <w:rsid w:val="008059F0"/>
    <w:rsid w:val="008062BE"/>
    <w:rsid w:val="008066A5"/>
    <w:rsid w:val="008066F4"/>
    <w:rsid w:val="00810632"/>
    <w:rsid w:val="00811357"/>
    <w:rsid w:val="00811AC3"/>
    <w:rsid w:val="00812256"/>
    <w:rsid w:val="0081393A"/>
    <w:rsid w:val="0081668D"/>
    <w:rsid w:val="00816C34"/>
    <w:rsid w:val="008174DF"/>
    <w:rsid w:val="008207A6"/>
    <w:rsid w:val="0082081E"/>
    <w:rsid w:val="0082469A"/>
    <w:rsid w:val="00824FAE"/>
    <w:rsid w:val="00825588"/>
    <w:rsid w:val="00826737"/>
    <w:rsid w:val="0082768D"/>
    <w:rsid w:val="008304E8"/>
    <w:rsid w:val="00830574"/>
    <w:rsid w:val="0083285E"/>
    <w:rsid w:val="008331D5"/>
    <w:rsid w:val="00834E71"/>
    <w:rsid w:val="0083596D"/>
    <w:rsid w:val="00835AC5"/>
    <w:rsid w:val="00835F42"/>
    <w:rsid w:val="00836439"/>
    <w:rsid w:val="008365D6"/>
    <w:rsid w:val="00836604"/>
    <w:rsid w:val="00836C2B"/>
    <w:rsid w:val="00836C7A"/>
    <w:rsid w:val="008375CF"/>
    <w:rsid w:val="00837B15"/>
    <w:rsid w:val="008410AB"/>
    <w:rsid w:val="0084206C"/>
    <w:rsid w:val="00842075"/>
    <w:rsid w:val="00842E5D"/>
    <w:rsid w:val="00843E77"/>
    <w:rsid w:val="008440CB"/>
    <w:rsid w:val="00844BAF"/>
    <w:rsid w:val="008470E8"/>
    <w:rsid w:val="00847A22"/>
    <w:rsid w:val="00850B0B"/>
    <w:rsid w:val="008516FE"/>
    <w:rsid w:val="00854245"/>
    <w:rsid w:val="00854B00"/>
    <w:rsid w:val="00855DC1"/>
    <w:rsid w:val="00857546"/>
    <w:rsid w:val="00860F4A"/>
    <w:rsid w:val="00861BD4"/>
    <w:rsid w:val="008624E6"/>
    <w:rsid w:val="00863EE3"/>
    <w:rsid w:val="00867BCE"/>
    <w:rsid w:val="008707E2"/>
    <w:rsid w:val="00870CAA"/>
    <w:rsid w:val="0087129C"/>
    <w:rsid w:val="00873BA4"/>
    <w:rsid w:val="00875830"/>
    <w:rsid w:val="008778AC"/>
    <w:rsid w:val="008813C0"/>
    <w:rsid w:val="00881D54"/>
    <w:rsid w:val="00886A05"/>
    <w:rsid w:val="00891A7E"/>
    <w:rsid w:val="0089352B"/>
    <w:rsid w:val="00893F3B"/>
    <w:rsid w:val="00894BCF"/>
    <w:rsid w:val="00894EE5"/>
    <w:rsid w:val="008964CA"/>
    <w:rsid w:val="00896FD7"/>
    <w:rsid w:val="0089787E"/>
    <w:rsid w:val="0089793B"/>
    <w:rsid w:val="00897D38"/>
    <w:rsid w:val="008A1728"/>
    <w:rsid w:val="008A1B38"/>
    <w:rsid w:val="008A1BC2"/>
    <w:rsid w:val="008A22CE"/>
    <w:rsid w:val="008A365C"/>
    <w:rsid w:val="008A67EE"/>
    <w:rsid w:val="008B1302"/>
    <w:rsid w:val="008B2264"/>
    <w:rsid w:val="008B2BC0"/>
    <w:rsid w:val="008B34EF"/>
    <w:rsid w:val="008B42D2"/>
    <w:rsid w:val="008B466B"/>
    <w:rsid w:val="008B5C67"/>
    <w:rsid w:val="008B6E43"/>
    <w:rsid w:val="008B6F7A"/>
    <w:rsid w:val="008C0931"/>
    <w:rsid w:val="008C1DB8"/>
    <w:rsid w:val="008C267F"/>
    <w:rsid w:val="008C2BB8"/>
    <w:rsid w:val="008C3DAF"/>
    <w:rsid w:val="008C4DF4"/>
    <w:rsid w:val="008C5D3D"/>
    <w:rsid w:val="008C5F70"/>
    <w:rsid w:val="008C5F73"/>
    <w:rsid w:val="008D035C"/>
    <w:rsid w:val="008D156E"/>
    <w:rsid w:val="008D1A77"/>
    <w:rsid w:val="008D2094"/>
    <w:rsid w:val="008D3360"/>
    <w:rsid w:val="008D4D16"/>
    <w:rsid w:val="008D6A17"/>
    <w:rsid w:val="008E10E1"/>
    <w:rsid w:val="008E202F"/>
    <w:rsid w:val="008E2713"/>
    <w:rsid w:val="008E2C7A"/>
    <w:rsid w:val="008E2DA6"/>
    <w:rsid w:val="008E3160"/>
    <w:rsid w:val="008E434F"/>
    <w:rsid w:val="008E6A39"/>
    <w:rsid w:val="008F039B"/>
    <w:rsid w:val="008F3449"/>
    <w:rsid w:val="008F3539"/>
    <w:rsid w:val="008F47A6"/>
    <w:rsid w:val="008F48C9"/>
    <w:rsid w:val="008F66F6"/>
    <w:rsid w:val="00900AAD"/>
    <w:rsid w:val="00901530"/>
    <w:rsid w:val="00902DE2"/>
    <w:rsid w:val="00904C06"/>
    <w:rsid w:val="009052BC"/>
    <w:rsid w:val="00907ABD"/>
    <w:rsid w:val="00910067"/>
    <w:rsid w:val="00910C73"/>
    <w:rsid w:val="0091339F"/>
    <w:rsid w:val="009139B0"/>
    <w:rsid w:val="0091475B"/>
    <w:rsid w:val="00915A1D"/>
    <w:rsid w:val="00917643"/>
    <w:rsid w:val="009235A9"/>
    <w:rsid w:val="00923ED4"/>
    <w:rsid w:val="00923FA1"/>
    <w:rsid w:val="00925691"/>
    <w:rsid w:val="00925D76"/>
    <w:rsid w:val="00927F5F"/>
    <w:rsid w:val="009307F8"/>
    <w:rsid w:val="009311C5"/>
    <w:rsid w:val="009312CA"/>
    <w:rsid w:val="00932023"/>
    <w:rsid w:val="00932D3A"/>
    <w:rsid w:val="00936AF6"/>
    <w:rsid w:val="009370FB"/>
    <w:rsid w:val="00941FEB"/>
    <w:rsid w:val="0094218E"/>
    <w:rsid w:val="00942B2B"/>
    <w:rsid w:val="00943E74"/>
    <w:rsid w:val="0094493D"/>
    <w:rsid w:val="0094572F"/>
    <w:rsid w:val="009465BF"/>
    <w:rsid w:val="00946637"/>
    <w:rsid w:val="00947057"/>
    <w:rsid w:val="00947916"/>
    <w:rsid w:val="009505C4"/>
    <w:rsid w:val="009513CF"/>
    <w:rsid w:val="00951934"/>
    <w:rsid w:val="00951F4C"/>
    <w:rsid w:val="00954578"/>
    <w:rsid w:val="009548C1"/>
    <w:rsid w:val="00954BB1"/>
    <w:rsid w:val="00954D67"/>
    <w:rsid w:val="0096448B"/>
    <w:rsid w:val="00964B71"/>
    <w:rsid w:val="00965A5A"/>
    <w:rsid w:val="00965CDA"/>
    <w:rsid w:val="009721AC"/>
    <w:rsid w:val="00972C1E"/>
    <w:rsid w:val="00973C65"/>
    <w:rsid w:val="0097525D"/>
    <w:rsid w:val="00977A07"/>
    <w:rsid w:val="0098029A"/>
    <w:rsid w:val="00981715"/>
    <w:rsid w:val="009817B1"/>
    <w:rsid w:val="00982CB8"/>
    <w:rsid w:val="00982DA9"/>
    <w:rsid w:val="00983F65"/>
    <w:rsid w:val="00984998"/>
    <w:rsid w:val="00984B2F"/>
    <w:rsid w:val="00985E60"/>
    <w:rsid w:val="0098623E"/>
    <w:rsid w:val="00986739"/>
    <w:rsid w:val="0099059E"/>
    <w:rsid w:val="00990C09"/>
    <w:rsid w:val="0099102D"/>
    <w:rsid w:val="00991523"/>
    <w:rsid w:val="009923EA"/>
    <w:rsid w:val="00992888"/>
    <w:rsid w:val="00992CB9"/>
    <w:rsid w:val="00995820"/>
    <w:rsid w:val="00995B44"/>
    <w:rsid w:val="00996076"/>
    <w:rsid w:val="00996227"/>
    <w:rsid w:val="0099671F"/>
    <w:rsid w:val="00997476"/>
    <w:rsid w:val="009A1D7B"/>
    <w:rsid w:val="009A24EA"/>
    <w:rsid w:val="009A462B"/>
    <w:rsid w:val="009A4CE5"/>
    <w:rsid w:val="009B0602"/>
    <w:rsid w:val="009B1F32"/>
    <w:rsid w:val="009B3543"/>
    <w:rsid w:val="009B36A4"/>
    <w:rsid w:val="009B39F1"/>
    <w:rsid w:val="009B4868"/>
    <w:rsid w:val="009B635B"/>
    <w:rsid w:val="009B6EE3"/>
    <w:rsid w:val="009B7075"/>
    <w:rsid w:val="009B75B7"/>
    <w:rsid w:val="009C382A"/>
    <w:rsid w:val="009C3AF4"/>
    <w:rsid w:val="009C50A3"/>
    <w:rsid w:val="009C60ED"/>
    <w:rsid w:val="009C77FE"/>
    <w:rsid w:val="009C7F28"/>
    <w:rsid w:val="009D05E6"/>
    <w:rsid w:val="009D0F42"/>
    <w:rsid w:val="009D0FF2"/>
    <w:rsid w:val="009D1CB1"/>
    <w:rsid w:val="009D4A83"/>
    <w:rsid w:val="009D5B74"/>
    <w:rsid w:val="009D62D9"/>
    <w:rsid w:val="009D72CA"/>
    <w:rsid w:val="009E0772"/>
    <w:rsid w:val="009E08B0"/>
    <w:rsid w:val="009E15A8"/>
    <w:rsid w:val="009E338E"/>
    <w:rsid w:val="009E36E8"/>
    <w:rsid w:val="009E3A53"/>
    <w:rsid w:val="009E4ADA"/>
    <w:rsid w:val="009E4C56"/>
    <w:rsid w:val="009E608D"/>
    <w:rsid w:val="009E6F33"/>
    <w:rsid w:val="009E76EF"/>
    <w:rsid w:val="009E7A83"/>
    <w:rsid w:val="009F0D25"/>
    <w:rsid w:val="009F0E44"/>
    <w:rsid w:val="009F2052"/>
    <w:rsid w:val="009F2077"/>
    <w:rsid w:val="009F234F"/>
    <w:rsid w:val="009F2673"/>
    <w:rsid w:val="009F2798"/>
    <w:rsid w:val="009F3350"/>
    <w:rsid w:val="009F33F0"/>
    <w:rsid w:val="009F4126"/>
    <w:rsid w:val="009F45BD"/>
    <w:rsid w:val="009F60EF"/>
    <w:rsid w:val="00A00399"/>
    <w:rsid w:val="00A01540"/>
    <w:rsid w:val="00A0238D"/>
    <w:rsid w:val="00A02D7F"/>
    <w:rsid w:val="00A037A0"/>
    <w:rsid w:val="00A042A9"/>
    <w:rsid w:val="00A079E3"/>
    <w:rsid w:val="00A10E1D"/>
    <w:rsid w:val="00A1518A"/>
    <w:rsid w:val="00A16379"/>
    <w:rsid w:val="00A21416"/>
    <w:rsid w:val="00A22A96"/>
    <w:rsid w:val="00A25783"/>
    <w:rsid w:val="00A27992"/>
    <w:rsid w:val="00A303CB"/>
    <w:rsid w:val="00A311AF"/>
    <w:rsid w:val="00A33349"/>
    <w:rsid w:val="00A3338B"/>
    <w:rsid w:val="00A33B16"/>
    <w:rsid w:val="00A36F15"/>
    <w:rsid w:val="00A406EE"/>
    <w:rsid w:val="00A40D28"/>
    <w:rsid w:val="00A40FE3"/>
    <w:rsid w:val="00A418FF"/>
    <w:rsid w:val="00A4288C"/>
    <w:rsid w:val="00A42C14"/>
    <w:rsid w:val="00A4398B"/>
    <w:rsid w:val="00A45435"/>
    <w:rsid w:val="00A45FC2"/>
    <w:rsid w:val="00A46A4E"/>
    <w:rsid w:val="00A46F5A"/>
    <w:rsid w:val="00A47DFE"/>
    <w:rsid w:val="00A50DBF"/>
    <w:rsid w:val="00A51D46"/>
    <w:rsid w:val="00A5399B"/>
    <w:rsid w:val="00A53E9F"/>
    <w:rsid w:val="00A54A97"/>
    <w:rsid w:val="00A5798D"/>
    <w:rsid w:val="00A61330"/>
    <w:rsid w:val="00A61AF9"/>
    <w:rsid w:val="00A623B3"/>
    <w:rsid w:val="00A64AA4"/>
    <w:rsid w:val="00A67193"/>
    <w:rsid w:val="00A714BD"/>
    <w:rsid w:val="00A72094"/>
    <w:rsid w:val="00A726F7"/>
    <w:rsid w:val="00A72C44"/>
    <w:rsid w:val="00A75136"/>
    <w:rsid w:val="00A76B9C"/>
    <w:rsid w:val="00A83D1B"/>
    <w:rsid w:val="00A83EB5"/>
    <w:rsid w:val="00A850B8"/>
    <w:rsid w:val="00A863AA"/>
    <w:rsid w:val="00A908B6"/>
    <w:rsid w:val="00A91A47"/>
    <w:rsid w:val="00A91EFD"/>
    <w:rsid w:val="00A92831"/>
    <w:rsid w:val="00A95AFB"/>
    <w:rsid w:val="00A95DFA"/>
    <w:rsid w:val="00A96081"/>
    <w:rsid w:val="00AA02A7"/>
    <w:rsid w:val="00AA0E67"/>
    <w:rsid w:val="00AA130E"/>
    <w:rsid w:val="00AA1975"/>
    <w:rsid w:val="00AA1A6F"/>
    <w:rsid w:val="00AA28A5"/>
    <w:rsid w:val="00AA2E92"/>
    <w:rsid w:val="00AA3B60"/>
    <w:rsid w:val="00AA7641"/>
    <w:rsid w:val="00AA7A9B"/>
    <w:rsid w:val="00AB0D76"/>
    <w:rsid w:val="00AB1005"/>
    <w:rsid w:val="00AB14BD"/>
    <w:rsid w:val="00AB22D4"/>
    <w:rsid w:val="00AB255D"/>
    <w:rsid w:val="00AB271A"/>
    <w:rsid w:val="00AB2BDE"/>
    <w:rsid w:val="00AB36E5"/>
    <w:rsid w:val="00AB39C7"/>
    <w:rsid w:val="00AB434E"/>
    <w:rsid w:val="00AB6499"/>
    <w:rsid w:val="00AC0ABC"/>
    <w:rsid w:val="00AC1099"/>
    <w:rsid w:val="00AC1818"/>
    <w:rsid w:val="00AC223F"/>
    <w:rsid w:val="00AC273B"/>
    <w:rsid w:val="00AC3080"/>
    <w:rsid w:val="00AC3158"/>
    <w:rsid w:val="00AC3B89"/>
    <w:rsid w:val="00AC4458"/>
    <w:rsid w:val="00AC5476"/>
    <w:rsid w:val="00AC6524"/>
    <w:rsid w:val="00AD3A65"/>
    <w:rsid w:val="00AD3A8F"/>
    <w:rsid w:val="00AD4B9A"/>
    <w:rsid w:val="00AD54ED"/>
    <w:rsid w:val="00AD699E"/>
    <w:rsid w:val="00AE109A"/>
    <w:rsid w:val="00AE1495"/>
    <w:rsid w:val="00AE183A"/>
    <w:rsid w:val="00AE2FF2"/>
    <w:rsid w:val="00AE3D43"/>
    <w:rsid w:val="00AF00ED"/>
    <w:rsid w:val="00AF1687"/>
    <w:rsid w:val="00AF2077"/>
    <w:rsid w:val="00AF4980"/>
    <w:rsid w:val="00AF4F4D"/>
    <w:rsid w:val="00AF5A40"/>
    <w:rsid w:val="00AF5B0F"/>
    <w:rsid w:val="00AF6C21"/>
    <w:rsid w:val="00AF6EFF"/>
    <w:rsid w:val="00B00581"/>
    <w:rsid w:val="00B006DB"/>
    <w:rsid w:val="00B008A8"/>
    <w:rsid w:val="00B02F93"/>
    <w:rsid w:val="00B03C77"/>
    <w:rsid w:val="00B05DBA"/>
    <w:rsid w:val="00B05E43"/>
    <w:rsid w:val="00B05EBD"/>
    <w:rsid w:val="00B070CA"/>
    <w:rsid w:val="00B07394"/>
    <w:rsid w:val="00B07682"/>
    <w:rsid w:val="00B0799D"/>
    <w:rsid w:val="00B100B9"/>
    <w:rsid w:val="00B11477"/>
    <w:rsid w:val="00B1179D"/>
    <w:rsid w:val="00B127B3"/>
    <w:rsid w:val="00B1387F"/>
    <w:rsid w:val="00B14762"/>
    <w:rsid w:val="00B1568C"/>
    <w:rsid w:val="00B1594B"/>
    <w:rsid w:val="00B16F6E"/>
    <w:rsid w:val="00B17289"/>
    <w:rsid w:val="00B176C8"/>
    <w:rsid w:val="00B17EE2"/>
    <w:rsid w:val="00B20C17"/>
    <w:rsid w:val="00B2191D"/>
    <w:rsid w:val="00B23F28"/>
    <w:rsid w:val="00B23F46"/>
    <w:rsid w:val="00B257F7"/>
    <w:rsid w:val="00B259D0"/>
    <w:rsid w:val="00B30C57"/>
    <w:rsid w:val="00B3257D"/>
    <w:rsid w:val="00B32A1A"/>
    <w:rsid w:val="00B32DE0"/>
    <w:rsid w:val="00B3338B"/>
    <w:rsid w:val="00B34005"/>
    <w:rsid w:val="00B3549D"/>
    <w:rsid w:val="00B35F8C"/>
    <w:rsid w:val="00B4041B"/>
    <w:rsid w:val="00B4069F"/>
    <w:rsid w:val="00B41FE2"/>
    <w:rsid w:val="00B43E08"/>
    <w:rsid w:val="00B43FF3"/>
    <w:rsid w:val="00B45AF9"/>
    <w:rsid w:val="00B47025"/>
    <w:rsid w:val="00B47497"/>
    <w:rsid w:val="00B47A5E"/>
    <w:rsid w:val="00B54861"/>
    <w:rsid w:val="00B569F2"/>
    <w:rsid w:val="00B576BD"/>
    <w:rsid w:val="00B57AA0"/>
    <w:rsid w:val="00B57EF1"/>
    <w:rsid w:val="00B61160"/>
    <w:rsid w:val="00B61DDE"/>
    <w:rsid w:val="00B62643"/>
    <w:rsid w:val="00B63614"/>
    <w:rsid w:val="00B6363B"/>
    <w:rsid w:val="00B64A99"/>
    <w:rsid w:val="00B655BE"/>
    <w:rsid w:val="00B660B8"/>
    <w:rsid w:val="00B66EF8"/>
    <w:rsid w:val="00B67EB4"/>
    <w:rsid w:val="00B7037E"/>
    <w:rsid w:val="00B716C9"/>
    <w:rsid w:val="00B72B2C"/>
    <w:rsid w:val="00B77F06"/>
    <w:rsid w:val="00B84400"/>
    <w:rsid w:val="00B845CB"/>
    <w:rsid w:val="00B87720"/>
    <w:rsid w:val="00B87B86"/>
    <w:rsid w:val="00B91F54"/>
    <w:rsid w:val="00B94002"/>
    <w:rsid w:val="00B94589"/>
    <w:rsid w:val="00B97C5D"/>
    <w:rsid w:val="00BA0FC7"/>
    <w:rsid w:val="00BA1434"/>
    <w:rsid w:val="00BA384E"/>
    <w:rsid w:val="00BA5306"/>
    <w:rsid w:val="00BA5375"/>
    <w:rsid w:val="00BA79E9"/>
    <w:rsid w:val="00BB0481"/>
    <w:rsid w:val="00BB0C64"/>
    <w:rsid w:val="00BB0E04"/>
    <w:rsid w:val="00BB2DAD"/>
    <w:rsid w:val="00BB3493"/>
    <w:rsid w:val="00BB404F"/>
    <w:rsid w:val="00BB4096"/>
    <w:rsid w:val="00BB521F"/>
    <w:rsid w:val="00BC0D75"/>
    <w:rsid w:val="00BC4A6F"/>
    <w:rsid w:val="00BC54C4"/>
    <w:rsid w:val="00BC6BFF"/>
    <w:rsid w:val="00BC7143"/>
    <w:rsid w:val="00BC7211"/>
    <w:rsid w:val="00BC75BA"/>
    <w:rsid w:val="00BD0277"/>
    <w:rsid w:val="00BD0783"/>
    <w:rsid w:val="00BD1D82"/>
    <w:rsid w:val="00BD1E9A"/>
    <w:rsid w:val="00BD25D5"/>
    <w:rsid w:val="00BD68E2"/>
    <w:rsid w:val="00BD776C"/>
    <w:rsid w:val="00BE0D58"/>
    <w:rsid w:val="00BE2130"/>
    <w:rsid w:val="00BE3270"/>
    <w:rsid w:val="00BE6148"/>
    <w:rsid w:val="00BE6B17"/>
    <w:rsid w:val="00BE6E1C"/>
    <w:rsid w:val="00BE7F08"/>
    <w:rsid w:val="00BF24C7"/>
    <w:rsid w:val="00BF3641"/>
    <w:rsid w:val="00BF4B7C"/>
    <w:rsid w:val="00BF5489"/>
    <w:rsid w:val="00BF5702"/>
    <w:rsid w:val="00BF699D"/>
    <w:rsid w:val="00BF7308"/>
    <w:rsid w:val="00C00006"/>
    <w:rsid w:val="00C0106D"/>
    <w:rsid w:val="00C01B4B"/>
    <w:rsid w:val="00C05F90"/>
    <w:rsid w:val="00C07214"/>
    <w:rsid w:val="00C1012F"/>
    <w:rsid w:val="00C10AB2"/>
    <w:rsid w:val="00C10AD2"/>
    <w:rsid w:val="00C12476"/>
    <w:rsid w:val="00C12A55"/>
    <w:rsid w:val="00C1490B"/>
    <w:rsid w:val="00C15AF0"/>
    <w:rsid w:val="00C1639D"/>
    <w:rsid w:val="00C16ECA"/>
    <w:rsid w:val="00C200FB"/>
    <w:rsid w:val="00C2113B"/>
    <w:rsid w:val="00C21817"/>
    <w:rsid w:val="00C22453"/>
    <w:rsid w:val="00C2272B"/>
    <w:rsid w:val="00C22C87"/>
    <w:rsid w:val="00C23116"/>
    <w:rsid w:val="00C231AA"/>
    <w:rsid w:val="00C23AD7"/>
    <w:rsid w:val="00C242CA"/>
    <w:rsid w:val="00C250C6"/>
    <w:rsid w:val="00C266B2"/>
    <w:rsid w:val="00C2738A"/>
    <w:rsid w:val="00C27936"/>
    <w:rsid w:val="00C328E5"/>
    <w:rsid w:val="00C32A4F"/>
    <w:rsid w:val="00C3335B"/>
    <w:rsid w:val="00C34443"/>
    <w:rsid w:val="00C348B3"/>
    <w:rsid w:val="00C3586F"/>
    <w:rsid w:val="00C3596F"/>
    <w:rsid w:val="00C3629A"/>
    <w:rsid w:val="00C36944"/>
    <w:rsid w:val="00C40747"/>
    <w:rsid w:val="00C40825"/>
    <w:rsid w:val="00C414C4"/>
    <w:rsid w:val="00C41880"/>
    <w:rsid w:val="00C42FF2"/>
    <w:rsid w:val="00C431E8"/>
    <w:rsid w:val="00C45C3E"/>
    <w:rsid w:val="00C473D3"/>
    <w:rsid w:val="00C50FBD"/>
    <w:rsid w:val="00C511C7"/>
    <w:rsid w:val="00C51B23"/>
    <w:rsid w:val="00C52AEE"/>
    <w:rsid w:val="00C54CDB"/>
    <w:rsid w:val="00C55FDC"/>
    <w:rsid w:val="00C60788"/>
    <w:rsid w:val="00C60C17"/>
    <w:rsid w:val="00C65CD0"/>
    <w:rsid w:val="00C66B84"/>
    <w:rsid w:val="00C67A2D"/>
    <w:rsid w:val="00C67B74"/>
    <w:rsid w:val="00C70EB8"/>
    <w:rsid w:val="00C71BC1"/>
    <w:rsid w:val="00C722AD"/>
    <w:rsid w:val="00C73545"/>
    <w:rsid w:val="00C73F74"/>
    <w:rsid w:val="00C74DC1"/>
    <w:rsid w:val="00C76050"/>
    <w:rsid w:val="00C760FB"/>
    <w:rsid w:val="00C8506E"/>
    <w:rsid w:val="00C854FD"/>
    <w:rsid w:val="00C856F6"/>
    <w:rsid w:val="00C86BAF"/>
    <w:rsid w:val="00C90918"/>
    <w:rsid w:val="00C92278"/>
    <w:rsid w:val="00C929B8"/>
    <w:rsid w:val="00C92C72"/>
    <w:rsid w:val="00C9439D"/>
    <w:rsid w:val="00C949BB"/>
    <w:rsid w:val="00C94EF6"/>
    <w:rsid w:val="00C94EF9"/>
    <w:rsid w:val="00C96207"/>
    <w:rsid w:val="00C9700F"/>
    <w:rsid w:val="00CA058A"/>
    <w:rsid w:val="00CA19AB"/>
    <w:rsid w:val="00CA4A7D"/>
    <w:rsid w:val="00CA57FC"/>
    <w:rsid w:val="00CA6D07"/>
    <w:rsid w:val="00CA7368"/>
    <w:rsid w:val="00CA7D7C"/>
    <w:rsid w:val="00CB0B59"/>
    <w:rsid w:val="00CB4353"/>
    <w:rsid w:val="00CB79EB"/>
    <w:rsid w:val="00CB7D25"/>
    <w:rsid w:val="00CC1413"/>
    <w:rsid w:val="00CC2C2A"/>
    <w:rsid w:val="00CC2C51"/>
    <w:rsid w:val="00CC2F66"/>
    <w:rsid w:val="00CC2FAD"/>
    <w:rsid w:val="00CC3E35"/>
    <w:rsid w:val="00CC4916"/>
    <w:rsid w:val="00CC64CA"/>
    <w:rsid w:val="00CC6D10"/>
    <w:rsid w:val="00CD10CA"/>
    <w:rsid w:val="00CD29AE"/>
    <w:rsid w:val="00CD2F24"/>
    <w:rsid w:val="00CD3C09"/>
    <w:rsid w:val="00CD5DEB"/>
    <w:rsid w:val="00CD6E59"/>
    <w:rsid w:val="00CD777F"/>
    <w:rsid w:val="00CE0969"/>
    <w:rsid w:val="00CE1815"/>
    <w:rsid w:val="00CE2171"/>
    <w:rsid w:val="00CE2786"/>
    <w:rsid w:val="00CE6937"/>
    <w:rsid w:val="00CE719C"/>
    <w:rsid w:val="00CE7A6E"/>
    <w:rsid w:val="00CF5682"/>
    <w:rsid w:val="00CF5EF5"/>
    <w:rsid w:val="00CF640F"/>
    <w:rsid w:val="00CF6CFF"/>
    <w:rsid w:val="00CF7123"/>
    <w:rsid w:val="00CF722C"/>
    <w:rsid w:val="00CF7388"/>
    <w:rsid w:val="00D00E52"/>
    <w:rsid w:val="00D01E59"/>
    <w:rsid w:val="00D02C43"/>
    <w:rsid w:val="00D05CBD"/>
    <w:rsid w:val="00D05F84"/>
    <w:rsid w:val="00D072F5"/>
    <w:rsid w:val="00D07508"/>
    <w:rsid w:val="00D0791E"/>
    <w:rsid w:val="00D10949"/>
    <w:rsid w:val="00D10D44"/>
    <w:rsid w:val="00D10F25"/>
    <w:rsid w:val="00D130B5"/>
    <w:rsid w:val="00D142F6"/>
    <w:rsid w:val="00D169E5"/>
    <w:rsid w:val="00D20DC6"/>
    <w:rsid w:val="00D23440"/>
    <w:rsid w:val="00D25E6D"/>
    <w:rsid w:val="00D26807"/>
    <w:rsid w:val="00D27603"/>
    <w:rsid w:val="00D27F18"/>
    <w:rsid w:val="00D30E61"/>
    <w:rsid w:val="00D31AC9"/>
    <w:rsid w:val="00D32221"/>
    <w:rsid w:val="00D32275"/>
    <w:rsid w:val="00D3273E"/>
    <w:rsid w:val="00D32E6F"/>
    <w:rsid w:val="00D34B7C"/>
    <w:rsid w:val="00D36BB1"/>
    <w:rsid w:val="00D43817"/>
    <w:rsid w:val="00D46741"/>
    <w:rsid w:val="00D4697C"/>
    <w:rsid w:val="00D477F1"/>
    <w:rsid w:val="00D50460"/>
    <w:rsid w:val="00D50EC5"/>
    <w:rsid w:val="00D51623"/>
    <w:rsid w:val="00D535DF"/>
    <w:rsid w:val="00D54BF3"/>
    <w:rsid w:val="00D5504C"/>
    <w:rsid w:val="00D552F5"/>
    <w:rsid w:val="00D55B87"/>
    <w:rsid w:val="00D57407"/>
    <w:rsid w:val="00D575CE"/>
    <w:rsid w:val="00D57BDB"/>
    <w:rsid w:val="00D607E4"/>
    <w:rsid w:val="00D61E41"/>
    <w:rsid w:val="00D63328"/>
    <w:rsid w:val="00D6476F"/>
    <w:rsid w:val="00D64DA1"/>
    <w:rsid w:val="00D662E0"/>
    <w:rsid w:val="00D66BCB"/>
    <w:rsid w:val="00D72062"/>
    <w:rsid w:val="00D748DD"/>
    <w:rsid w:val="00D75686"/>
    <w:rsid w:val="00D75EE5"/>
    <w:rsid w:val="00D770C0"/>
    <w:rsid w:val="00D8128D"/>
    <w:rsid w:val="00D81DD2"/>
    <w:rsid w:val="00D82971"/>
    <w:rsid w:val="00D83CB2"/>
    <w:rsid w:val="00D83E5F"/>
    <w:rsid w:val="00D845DB"/>
    <w:rsid w:val="00D84696"/>
    <w:rsid w:val="00D86A66"/>
    <w:rsid w:val="00D913E8"/>
    <w:rsid w:val="00D926E6"/>
    <w:rsid w:val="00D963E7"/>
    <w:rsid w:val="00D97421"/>
    <w:rsid w:val="00DA0190"/>
    <w:rsid w:val="00DA0728"/>
    <w:rsid w:val="00DA2B8A"/>
    <w:rsid w:val="00DA4B5E"/>
    <w:rsid w:val="00DA53D1"/>
    <w:rsid w:val="00DA56C5"/>
    <w:rsid w:val="00DA61A8"/>
    <w:rsid w:val="00DA7DCB"/>
    <w:rsid w:val="00DB0AA5"/>
    <w:rsid w:val="00DB1F5B"/>
    <w:rsid w:val="00DB3723"/>
    <w:rsid w:val="00DB4651"/>
    <w:rsid w:val="00DB4BE3"/>
    <w:rsid w:val="00DB5390"/>
    <w:rsid w:val="00DB5489"/>
    <w:rsid w:val="00DB626D"/>
    <w:rsid w:val="00DC0F50"/>
    <w:rsid w:val="00DC26CE"/>
    <w:rsid w:val="00DC3341"/>
    <w:rsid w:val="00DC381E"/>
    <w:rsid w:val="00DD0CAD"/>
    <w:rsid w:val="00DD224E"/>
    <w:rsid w:val="00DD2E66"/>
    <w:rsid w:val="00DD3B33"/>
    <w:rsid w:val="00DD3B4B"/>
    <w:rsid w:val="00DD4AF6"/>
    <w:rsid w:val="00DD5917"/>
    <w:rsid w:val="00DD73B2"/>
    <w:rsid w:val="00DE1240"/>
    <w:rsid w:val="00DE1B37"/>
    <w:rsid w:val="00DE2868"/>
    <w:rsid w:val="00DE3125"/>
    <w:rsid w:val="00DE37AB"/>
    <w:rsid w:val="00DE4BC2"/>
    <w:rsid w:val="00DE5560"/>
    <w:rsid w:val="00DE7FE0"/>
    <w:rsid w:val="00DF1929"/>
    <w:rsid w:val="00DF1D3B"/>
    <w:rsid w:val="00DF78EF"/>
    <w:rsid w:val="00DF7E13"/>
    <w:rsid w:val="00E00D44"/>
    <w:rsid w:val="00E04FD4"/>
    <w:rsid w:val="00E10106"/>
    <w:rsid w:val="00E13CB5"/>
    <w:rsid w:val="00E14B01"/>
    <w:rsid w:val="00E158A7"/>
    <w:rsid w:val="00E159AD"/>
    <w:rsid w:val="00E15E25"/>
    <w:rsid w:val="00E16430"/>
    <w:rsid w:val="00E203AC"/>
    <w:rsid w:val="00E204DA"/>
    <w:rsid w:val="00E21C6B"/>
    <w:rsid w:val="00E222C0"/>
    <w:rsid w:val="00E23615"/>
    <w:rsid w:val="00E236DD"/>
    <w:rsid w:val="00E2511C"/>
    <w:rsid w:val="00E2588B"/>
    <w:rsid w:val="00E26B1C"/>
    <w:rsid w:val="00E33BB5"/>
    <w:rsid w:val="00E34228"/>
    <w:rsid w:val="00E349EB"/>
    <w:rsid w:val="00E34E8D"/>
    <w:rsid w:val="00E360A2"/>
    <w:rsid w:val="00E3781B"/>
    <w:rsid w:val="00E40139"/>
    <w:rsid w:val="00E4042A"/>
    <w:rsid w:val="00E4136D"/>
    <w:rsid w:val="00E41759"/>
    <w:rsid w:val="00E41F4A"/>
    <w:rsid w:val="00E4221C"/>
    <w:rsid w:val="00E43D3A"/>
    <w:rsid w:val="00E45B50"/>
    <w:rsid w:val="00E46CE9"/>
    <w:rsid w:val="00E47704"/>
    <w:rsid w:val="00E50365"/>
    <w:rsid w:val="00E50793"/>
    <w:rsid w:val="00E51BD5"/>
    <w:rsid w:val="00E5368A"/>
    <w:rsid w:val="00E53AA8"/>
    <w:rsid w:val="00E5778B"/>
    <w:rsid w:val="00E5789C"/>
    <w:rsid w:val="00E60D79"/>
    <w:rsid w:val="00E613C3"/>
    <w:rsid w:val="00E62042"/>
    <w:rsid w:val="00E625CA"/>
    <w:rsid w:val="00E6306E"/>
    <w:rsid w:val="00E631C7"/>
    <w:rsid w:val="00E63305"/>
    <w:rsid w:val="00E63488"/>
    <w:rsid w:val="00E64BB2"/>
    <w:rsid w:val="00E65748"/>
    <w:rsid w:val="00E6585C"/>
    <w:rsid w:val="00E67917"/>
    <w:rsid w:val="00E67F8F"/>
    <w:rsid w:val="00E72EE7"/>
    <w:rsid w:val="00E7403E"/>
    <w:rsid w:val="00E74C0F"/>
    <w:rsid w:val="00E75A0D"/>
    <w:rsid w:val="00E75D1E"/>
    <w:rsid w:val="00E776A0"/>
    <w:rsid w:val="00E80FE8"/>
    <w:rsid w:val="00E822F7"/>
    <w:rsid w:val="00E82DF9"/>
    <w:rsid w:val="00E831B0"/>
    <w:rsid w:val="00E8341F"/>
    <w:rsid w:val="00E84A66"/>
    <w:rsid w:val="00E86469"/>
    <w:rsid w:val="00E909A3"/>
    <w:rsid w:val="00E912FC"/>
    <w:rsid w:val="00E91D1B"/>
    <w:rsid w:val="00E920CA"/>
    <w:rsid w:val="00E92F14"/>
    <w:rsid w:val="00E932FA"/>
    <w:rsid w:val="00E94EA7"/>
    <w:rsid w:val="00E96646"/>
    <w:rsid w:val="00E96FDE"/>
    <w:rsid w:val="00E971A6"/>
    <w:rsid w:val="00EA0F7C"/>
    <w:rsid w:val="00EA203E"/>
    <w:rsid w:val="00EA273E"/>
    <w:rsid w:val="00EA2A9A"/>
    <w:rsid w:val="00EA3B0B"/>
    <w:rsid w:val="00EA4DFE"/>
    <w:rsid w:val="00EA5AE4"/>
    <w:rsid w:val="00EB269F"/>
    <w:rsid w:val="00EB3982"/>
    <w:rsid w:val="00EB465E"/>
    <w:rsid w:val="00EB47C5"/>
    <w:rsid w:val="00EB48A1"/>
    <w:rsid w:val="00EB4990"/>
    <w:rsid w:val="00EB5842"/>
    <w:rsid w:val="00EB6123"/>
    <w:rsid w:val="00EB731D"/>
    <w:rsid w:val="00EC0323"/>
    <w:rsid w:val="00EC124E"/>
    <w:rsid w:val="00EC1539"/>
    <w:rsid w:val="00EC1A05"/>
    <w:rsid w:val="00EC1DFB"/>
    <w:rsid w:val="00EC2CAD"/>
    <w:rsid w:val="00EC458C"/>
    <w:rsid w:val="00EC65D0"/>
    <w:rsid w:val="00EC6A23"/>
    <w:rsid w:val="00EC776C"/>
    <w:rsid w:val="00EC7B5C"/>
    <w:rsid w:val="00ED00B2"/>
    <w:rsid w:val="00ED14A4"/>
    <w:rsid w:val="00ED29F9"/>
    <w:rsid w:val="00ED3768"/>
    <w:rsid w:val="00ED5205"/>
    <w:rsid w:val="00EE24BA"/>
    <w:rsid w:val="00EE2728"/>
    <w:rsid w:val="00EE3F22"/>
    <w:rsid w:val="00EE631C"/>
    <w:rsid w:val="00EE6555"/>
    <w:rsid w:val="00EE6B45"/>
    <w:rsid w:val="00EF42D0"/>
    <w:rsid w:val="00EF4FA7"/>
    <w:rsid w:val="00EF5132"/>
    <w:rsid w:val="00EF6996"/>
    <w:rsid w:val="00EF6BE2"/>
    <w:rsid w:val="00EF78C2"/>
    <w:rsid w:val="00EF7CC4"/>
    <w:rsid w:val="00EF7F86"/>
    <w:rsid w:val="00F00A86"/>
    <w:rsid w:val="00F00BAF"/>
    <w:rsid w:val="00F00CD3"/>
    <w:rsid w:val="00F02055"/>
    <w:rsid w:val="00F027F3"/>
    <w:rsid w:val="00F02C29"/>
    <w:rsid w:val="00F06CF8"/>
    <w:rsid w:val="00F07A26"/>
    <w:rsid w:val="00F07AE9"/>
    <w:rsid w:val="00F1261D"/>
    <w:rsid w:val="00F12731"/>
    <w:rsid w:val="00F1378F"/>
    <w:rsid w:val="00F1455B"/>
    <w:rsid w:val="00F17066"/>
    <w:rsid w:val="00F20202"/>
    <w:rsid w:val="00F20752"/>
    <w:rsid w:val="00F24146"/>
    <w:rsid w:val="00F248C7"/>
    <w:rsid w:val="00F250F0"/>
    <w:rsid w:val="00F2517B"/>
    <w:rsid w:val="00F252E5"/>
    <w:rsid w:val="00F25A0D"/>
    <w:rsid w:val="00F26B92"/>
    <w:rsid w:val="00F308C6"/>
    <w:rsid w:val="00F3297D"/>
    <w:rsid w:val="00F3496F"/>
    <w:rsid w:val="00F35A09"/>
    <w:rsid w:val="00F36419"/>
    <w:rsid w:val="00F366C4"/>
    <w:rsid w:val="00F411DE"/>
    <w:rsid w:val="00F426A9"/>
    <w:rsid w:val="00F42CF9"/>
    <w:rsid w:val="00F4436E"/>
    <w:rsid w:val="00F44379"/>
    <w:rsid w:val="00F44AA9"/>
    <w:rsid w:val="00F44DD1"/>
    <w:rsid w:val="00F460D7"/>
    <w:rsid w:val="00F5156F"/>
    <w:rsid w:val="00F5260D"/>
    <w:rsid w:val="00F539CA"/>
    <w:rsid w:val="00F55637"/>
    <w:rsid w:val="00F57C6D"/>
    <w:rsid w:val="00F61D0A"/>
    <w:rsid w:val="00F62DC8"/>
    <w:rsid w:val="00F634D4"/>
    <w:rsid w:val="00F636B1"/>
    <w:rsid w:val="00F647FB"/>
    <w:rsid w:val="00F65A0D"/>
    <w:rsid w:val="00F66FE9"/>
    <w:rsid w:val="00F6748B"/>
    <w:rsid w:val="00F6784F"/>
    <w:rsid w:val="00F67DF6"/>
    <w:rsid w:val="00F67EE5"/>
    <w:rsid w:val="00F705BC"/>
    <w:rsid w:val="00F70B53"/>
    <w:rsid w:val="00F71624"/>
    <w:rsid w:val="00F71925"/>
    <w:rsid w:val="00F71AE8"/>
    <w:rsid w:val="00F73030"/>
    <w:rsid w:val="00F7669F"/>
    <w:rsid w:val="00F808BA"/>
    <w:rsid w:val="00F81AB7"/>
    <w:rsid w:val="00F844DF"/>
    <w:rsid w:val="00F844E1"/>
    <w:rsid w:val="00F85273"/>
    <w:rsid w:val="00F852AE"/>
    <w:rsid w:val="00F87880"/>
    <w:rsid w:val="00F9184B"/>
    <w:rsid w:val="00FA0727"/>
    <w:rsid w:val="00FA1A16"/>
    <w:rsid w:val="00FA23A4"/>
    <w:rsid w:val="00FA24F4"/>
    <w:rsid w:val="00FA4988"/>
    <w:rsid w:val="00FA4E31"/>
    <w:rsid w:val="00FA641A"/>
    <w:rsid w:val="00FA7156"/>
    <w:rsid w:val="00FB2985"/>
    <w:rsid w:val="00FB3A98"/>
    <w:rsid w:val="00FB3CE5"/>
    <w:rsid w:val="00FB4295"/>
    <w:rsid w:val="00FB5171"/>
    <w:rsid w:val="00FB5387"/>
    <w:rsid w:val="00FB5769"/>
    <w:rsid w:val="00FC10E5"/>
    <w:rsid w:val="00FC4C08"/>
    <w:rsid w:val="00FC54A4"/>
    <w:rsid w:val="00FC6DD0"/>
    <w:rsid w:val="00FC706B"/>
    <w:rsid w:val="00FC731E"/>
    <w:rsid w:val="00FC797B"/>
    <w:rsid w:val="00FD0AE0"/>
    <w:rsid w:val="00FD48A9"/>
    <w:rsid w:val="00FD6B2C"/>
    <w:rsid w:val="00FD6D45"/>
    <w:rsid w:val="00FE0D01"/>
    <w:rsid w:val="00FE17E4"/>
    <w:rsid w:val="00FE3205"/>
    <w:rsid w:val="00FE3CFA"/>
    <w:rsid w:val="00FE4385"/>
    <w:rsid w:val="00FE4645"/>
    <w:rsid w:val="00FE55C9"/>
    <w:rsid w:val="00FE76B5"/>
    <w:rsid w:val="00FE79A1"/>
    <w:rsid w:val="00FF3EB0"/>
    <w:rsid w:val="00F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7" w:uiPriority="39"/>
    <w:lsdException w:name="footnote text" w:uiPriority="99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368"/>
  </w:style>
  <w:style w:type="paragraph" w:styleId="Nagwek1">
    <w:name w:val="heading 1"/>
    <w:basedOn w:val="Normalny"/>
    <w:next w:val="Normalny"/>
    <w:link w:val="Nagwek1Znak"/>
    <w:qFormat/>
    <w:rsid w:val="00923F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23F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D109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923FA1"/>
    <w:pPr>
      <w:keepNext/>
      <w:suppressAutoHyphens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Normalny"/>
    <w:next w:val="Normalny"/>
    <w:qFormat/>
    <w:rsid w:val="00923FA1"/>
    <w:pPr>
      <w:keepNext/>
      <w:suppressAutoHyphens/>
      <w:outlineLvl w:val="4"/>
    </w:pPr>
    <w:rPr>
      <w:sz w:val="24"/>
      <w:u w:val="single"/>
      <w:lang w:eastAsia="ar-SA"/>
    </w:rPr>
  </w:style>
  <w:style w:type="paragraph" w:styleId="Nagwek6">
    <w:name w:val="heading 6"/>
    <w:basedOn w:val="Normalny"/>
    <w:next w:val="Normalny"/>
    <w:qFormat/>
    <w:rsid w:val="00923FA1"/>
    <w:pPr>
      <w:keepNext/>
      <w:suppressAutoHyphens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Normalny"/>
    <w:next w:val="Normalny"/>
    <w:qFormat/>
    <w:rsid w:val="00923FA1"/>
    <w:pPr>
      <w:keepNext/>
      <w:suppressAutoHyphens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Normalny"/>
    <w:next w:val="Normalny"/>
    <w:qFormat/>
    <w:rsid w:val="00923FA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923FA1"/>
    <w:pPr>
      <w:keepNext/>
      <w:suppressAutoHyphens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">
    <w:name w:val="tresc"/>
    <w:basedOn w:val="Normalny"/>
    <w:rsid w:val="0002274A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02274A"/>
    <w:pPr>
      <w:spacing w:before="100" w:beforeAutospacing="1" w:after="100" w:afterAutospacing="1"/>
    </w:pPr>
    <w:rPr>
      <w:b/>
      <w:bCs/>
    </w:rPr>
  </w:style>
  <w:style w:type="paragraph" w:customStyle="1" w:styleId="ramka-txt">
    <w:name w:val="ramka-txt"/>
    <w:basedOn w:val="Normalny"/>
    <w:rsid w:val="0002274A"/>
    <w:pPr>
      <w:spacing w:before="45" w:after="45"/>
    </w:pPr>
    <w:rPr>
      <w:color w:val="575757"/>
    </w:rPr>
  </w:style>
  <w:style w:type="paragraph" w:styleId="NormalnyWeb">
    <w:name w:val="Normal (Web)"/>
    <w:basedOn w:val="Normalny"/>
    <w:uiPriority w:val="99"/>
    <w:rsid w:val="00D10949"/>
    <w:pPr>
      <w:spacing w:before="100" w:beforeAutospacing="1" w:after="100" w:afterAutospacing="1"/>
    </w:pPr>
  </w:style>
  <w:style w:type="character" w:styleId="Pogrubienie">
    <w:name w:val="Strong"/>
    <w:qFormat/>
    <w:rsid w:val="00D10949"/>
    <w:rPr>
      <w:b/>
      <w:bCs/>
    </w:rPr>
  </w:style>
  <w:style w:type="paragraph" w:customStyle="1" w:styleId="pkt">
    <w:name w:val="pkt"/>
    <w:basedOn w:val="Normalny"/>
    <w:rsid w:val="0035589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rsid w:val="0035589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F2645"/>
  </w:style>
  <w:style w:type="paragraph" w:styleId="Nagwek">
    <w:name w:val="header"/>
    <w:basedOn w:val="Normalny"/>
    <w:rsid w:val="00923FA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3FA1"/>
    <w:pPr>
      <w:tabs>
        <w:tab w:val="center" w:pos="4536"/>
        <w:tab w:val="right" w:pos="9072"/>
      </w:tabs>
    </w:pPr>
  </w:style>
  <w:style w:type="character" w:customStyle="1" w:styleId="WW8Num2z1">
    <w:name w:val="WW8Num2z1"/>
    <w:rsid w:val="00923FA1"/>
    <w:rPr>
      <w:rFonts w:ascii="Symbol" w:hAnsi="Symbol" w:cs="Times New Roman"/>
    </w:rPr>
  </w:style>
  <w:style w:type="character" w:customStyle="1" w:styleId="WW8Num2z2">
    <w:name w:val="WW8Num2z2"/>
    <w:rsid w:val="00923FA1"/>
    <w:rPr>
      <w:rFonts w:ascii="Times New Roman" w:hAnsi="Times New Roman" w:cs="Times New Roman"/>
    </w:rPr>
  </w:style>
  <w:style w:type="character" w:customStyle="1" w:styleId="WW8Num23z0">
    <w:name w:val="WW8Num23z0"/>
    <w:rsid w:val="00923FA1"/>
    <w:rPr>
      <w:color w:val="auto"/>
    </w:rPr>
  </w:style>
  <w:style w:type="character" w:customStyle="1" w:styleId="Absatz-Standardschriftart">
    <w:name w:val="Absatz-Standardschriftart"/>
    <w:rsid w:val="00923FA1"/>
  </w:style>
  <w:style w:type="character" w:customStyle="1" w:styleId="WW-Absatz-Standardschriftart">
    <w:name w:val="WW-Absatz-Standardschriftart"/>
    <w:rsid w:val="00923FA1"/>
  </w:style>
  <w:style w:type="character" w:customStyle="1" w:styleId="WW-Absatz-Standardschriftart1">
    <w:name w:val="WW-Absatz-Standardschriftart1"/>
    <w:rsid w:val="00923FA1"/>
  </w:style>
  <w:style w:type="character" w:customStyle="1" w:styleId="WW-Absatz-Standardschriftart11">
    <w:name w:val="WW-Absatz-Standardschriftart11"/>
    <w:rsid w:val="00923FA1"/>
  </w:style>
  <w:style w:type="character" w:customStyle="1" w:styleId="WW-Absatz-Standardschriftart111">
    <w:name w:val="WW-Absatz-Standardschriftart111"/>
    <w:rsid w:val="00923FA1"/>
  </w:style>
  <w:style w:type="character" w:customStyle="1" w:styleId="WW-Absatz-Standardschriftart1111">
    <w:name w:val="WW-Absatz-Standardschriftart1111"/>
    <w:rsid w:val="00923FA1"/>
  </w:style>
  <w:style w:type="character" w:customStyle="1" w:styleId="WW-Absatz-Standardschriftart11111">
    <w:name w:val="WW-Absatz-Standardschriftart11111"/>
    <w:rsid w:val="00923FA1"/>
  </w:style>
  <w:style w:type="character" w:customStyle="1" w:styleId="WW-Absatz-Standardschriftart111111">
    <w:name w:val="WW-Absatz-Standardschriftart111111"/>
    <w:rsid w:val="00923FA1"/>
  </w:style>
  <w:style w:type="character" w:customStyle="1" w:styleId="WW-Absatz-Standardschriftart1111111">
    <w:name w:val="WW-Absatz-Standardschriftart1111111"/>
    <w:rsid w:val="00923FA1"/>
  </w:style>
  <w:style w:type="character" w:customStyle="1" w:styleId="WW-Absatz-Standardschriftart11111111">
    <w:name w:val="WW-Absatz-Standardschriftart11111111"/>
    <w:rsid w:val="00923FA1"/>
  </w:style>
  <w:style w:type="character" w:customStyle="1" w:styleId="WW-Absatz-Standardschriftart111111111">
    <w:name w:val="WW-Absatz-Standardschriftart111111111"/>
    <w:rsid w:val="00923FA1"/>
  </w:style>
  <w:style w:type="character" w:customStyle="1" w:styleId="WW-Absatz-Standardschriftart1111111111">
    <w:name w:val="WW-Absatz-Standardschriftart1111111111"/>
    <w:rsid w:val="00923FA1"/>
  </w:style>
  <w:style w:type="character" w:customStyle="1" w:styleId="WW-Absatz-Standardschriftart11111111111">
    <w:name w:val="WW-Absatz-Standardschriftart11111111111"/>
    <w:rsid w:val="00923FA1"/>
  </w:style>
  <w:style w:type="character" w:customStyle="1" w:styleId="WW-Absatz-Standardschriftart111111111111">
    <w:name w:val="WW-Absatz-Standardschriftart111111111111"/>
    <w:rsid w:val="00923FA1"/>
  </w:style>
  <w:style w:type="character" w:customStyle="1" w:styleId="WW-Absatz-Standardschriftart1111111111111">
    <w:name w:val="WW-Absatz-Standardschriftart1111111111111"/>
    <w:rsid w:val="00923FA1"/>
  </w:style>
  <w:style w:type="character" w:customStyle="1" w:styleId="WW-Absatz-Standardschriftart11111111111111">
    <w:name w:val="WW-Absatz-Standardschriftart11111111111111"/>
    <w:rsid w:val="00923FA1"/>
  </w:style>
  <w:style w:type="character" w:customStyle="1" w:styleId="WW-Absatz-Standardschriftart111111111111111">
    <w:name w:val="WW-Absatz-Standardschriftart111111111111111"/>
    <w:rsid w:val="00923FA1"/>
  </w:style>
  <w:style w:type="character" w:customStyle="1" w:styleId="WW-Absatz-Standardschriftart1111111111111111">
    <w:name w:val="WW-Absatz-Standardschriftart1111111111111111"/>
    <w:rsid w:val="00923FA1"/>
  </w:style>
  <w:style w:type="character" w:customStyle="1" w:styleId="WW-Absatz-Standardschriftart11111111111111111">
    <w:name w:val="WW-Absatz-Standardschriftart11111111111111111"/>
    <w:rsid w:val="00923FA1"/>
  </w:style>
  <w:style w:type="character" w:customStyle="1" w:styleId="WW8Num24z0">
    <w:name w:val="WW8Num24z0"/>
    <w:rsid w:val="00923FA1"/>
    <w:rPr>
      <w:color w:val="auto"/>
    </w:rPr>
  </w:style>
  <w:style w:type="character" w:customStyle="1" w:styleId="WW-Absatz-Standardschriftart111111111111111111">
    <w:name w:val="WW-Absatz-Standardschriftart111111111111111111"/>
    <w:rsid w:val="00923FA1"/>
  </w:style>
  <w:style w:type="character" w:customStyle="1" w:styleId="WW8Num11z0">
    <w:name w:val="WW8Num11z0"/>
    <w:rsid w:val="00923FA1"/>
    <w:rPr>
      <w:b w:val="0"/>
    </w:rPr>
  </w:style>
  <w:style w:type="character" w:customStyle="1" w:styleId="WW8Num37z0">
    <w:name w:val="WW8Num37z0"/>
    <w:rsid w:val="00923FA1"/>
    <w:rPr>
      <w:rFonts w:ascii="Wingdings" w:hAnsi="Wingdings"/>
    </w:rPr>
  </w:style>
  <w:style w:type="character" w:customStyle="1" w:styleId="WW8Num50z1">
    <w:name w:val="WW8Num50z1"/>
    <w:rsid w:val="00923FA1"/>
    <w:rPr>
      <w:rFonts w:ascii="Symbol" w:eastAsia="Times New Roman" w:hAnsi="Symbol" w:cs="Times New Roman"/>
    </w:rPr>
  </w:style>
  <w:style w:type="character" w:customStyle="1" w:styleId="WW8Num50z2">
    <w:name w:val="WW8Num50z2"/>
    <w:rsid w:val="00923FA1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923FA1"/>
    <w:rPr>
      <w:rFonts w:ascii="Symbol" w:hAnsi="Symbol"/>
    </w:rPr>
  </w:style>
  <w:style w:type="character" w:customStyle="1" w:styleId="WW8Num75z0">
    <w:name w:val="WW8Num75z0"/>
    <w:rsid w:val="00923FA1"/>
    <w:rPr>
      <w:rFonts w:ascii="Symbol" w:hAnsi="Symbol"/>
    </w:rPr>
  </w:style>
  <w:style w:type="character" w:customStyle="1" w:styleId="WW8Num88z1">
    <w:name w:val="WW8Num88z1"/>
    <w:rsid w:val="00923FA1"/>
    <w:rPr>
      <w:rFonts w:ascii="Times New Roman" w:hAnsi="Times New Roman"/>
    </w:rPr>
  </w:style>
  <w:style w:type="character" w:customStyle="1" w:styleId="WW8Num88z2">
    <w:name w:val="WW8Num88z2"/>
    <w:rsid w:val="00923FA1"/>
    <w:rPr>
      <w:rFonts w:ascii="Symbol" w:eastAsia="Times New Roman" w:hAnsi="Symbol" w:cs="Times New Roman"/>
    </w:rPr>
  </w:style>
  <w:style w:type="character" w:customStyle="1" w:styleId="WW8Num94z0">
    <w:name w:val="WW8Num94z0"/>
    <w:rsid w:val="00923FA1"/>
    <w:rPr>
      <w:rFonts w:ascii="Times New Roman" w:hAnsi="Times New Roman"/>
    </w:rPr>
  </w:style>
  <w:style w:type="character" w:customStyle="1" w:styleId="WW8Num102z0">
    <w:name w:val="WW8Num102z0"/>
    <w:rsid w:val="00923FA1"/>
    <w:rPr>
      <w:rFonts w:ascii="Times New Roman" w:hAnsi="Times New Roman"/>
    </w:rPr>
  </w:style>
  <w:style w:type="character" w:customStyle="1" w:styleId="WW8Num102z1">
    <w:name w:val="WW8Num102z1"/>
    <w:rsid w:val="00923FA1"/>
    <w:rPr>
      <w:rFonts w:ascii="Courier New" w:hAnsi="Courier New"/>
    </w:rPr>
  </w:style>
  <w:style w:type="character" w:customStyle="1" w:styleId="WW8Num102z2">
    <w:name w:val="WW8Num102z2"/>
    <w:rsid w:val="00923FA1"/>
    <w:rPr>
      <w:rFonts w:ascii="Wingdings" w:hAnsi="Wingdings"/>
    </w:rPr>
  </w:style>
  <w:style w:type="character" w:customStyle="1" w:styleId="WW8Num102z3">
    <w:name w:val="WW8Num102z3"/>
    <w:rsid w:val="00923FA1"/>
    <w:rPr>
      <w:rFonts w:ascii="Symbol" w:hAnsi="Symbol"/>
    </w:rPr>
  </w:style>
  <w:style w:type="character" w:customStyle="1" w:styleId="WW8Num114z1">
    <w:name w:val="WW8Num114z1"/>
    <w:rsid w:val="00923FA1"/>
    <w:rPr>
      <w:rFonts w:ascii="Symbol" w:hAnsi="Symbol"/>
    </w:rPr>
  </w:style>
  <w:style w:type="character" w:customStyle="1" w:styleId="WW8Num130z0">
    <w:name w:val="WW8Num130z0"/>
    <w:rsid w:val="00923FA1"/>
    <w:rPr>
      <w:rFonts w:ascii="Symbol" w:hAnsi="Symbol"/>
    </w:rPr>
  </w:style>
  <w:style w:type="character" w:customStyle="1" w:styleId="WW8Num130z1">
    <w:name w:val="WW8Num130z1"/>
    <w:rsid w:val="00923FA1"/>
    <w:rPr>
      <w:rFonts w:ascii="Courier New" w:hAnsi="Courier New"/>
    </w:rPr>
  </w:style>
  <w:style w:type="character" w:customStyle="1" w:styleId="WW8Num130z2">
    <w:name w:val="WW8Num130z2"/>
    <w:rsid w:val="00923FA1"/>
    <w:rPr>
      <w:rFonts w:ascii="Wingdings" w:hAnsi="Wingdings"/>
    </w:rPr>
  </w:style>
  <w:style w:type="character" w:customStyle="1" w:styleId="WW8Num135z0">
    <w:name w:val="WW8Num135z0"/>
    <w:rsid w:val="00923FA1"/>
    <w:rPr>
      <w:u w:val="single"/>
    </w:rPr>
  </w:style>
  <w:style w:type="character" w:customStyle="1" w:styleId="WW8Num142z0">
    <w:name w:val="WW8Num142z0"/>
    <w:rsid w:val="00923FA1"/>
    <w:rPr>
      <w:rFonts w:ascii="Symbol" w:hAnsi="Symbol"/>
    </w:rPr>
  </w:style>
  <w:style w:type="character" w:customStyle="1" w:styleId="WW8Num154z0">
    <w:name w:val="WW8Num154z0"/>
    <w:rsid w:val="00923FA1"/>
    <w:rPr>
      <w:rFonts w:ascii="Times New Roman" w:hAnsi="Times New Roman"/>
    </w:rPr>
  </w:style>
  <w:style w:type="character" w:customStyle="1" w:styleId="WW8Num169z0">
    <w:name w:val="WW8Num169z0"/>
    <w:rsid w:val="00923FA1"/>
    <w:rPr>
      <w:rFonts w:ascii="Symbol" w:hAnsi="Symbol"/>
    </w:rPr>
  </w:style>
  <w:style w:type="character" w:customStyle="1" w:styleId="WW8Num172z0">
    <w:name w:val="WW8Num172z0"/>
    <w:rsid w:val="00923FA1"/>
    <w:rPr>
      <w:rFonts w:ascii="Times New Roman" w:hAnsi="Times New Roman"/>
    </w:rPr>
  </w:style>
  <w:style w:type="character" w:customStyle="1" w:styleId="WW8Num173z0">
    <w:name w:val="WW8Num173z0"/>
    <w:rsid w:val="00923FA1"/>
    <w:rPr>
      <w:rFonts w:ascii="Times New Roman" w:hAnsi="Times New Roman"/>
    </w:rPr>
  </w:style>
  <w:style w:type="character" w:customStyle="1" w:styleId="WW8Num178z0">
    <w:name w:val="WW8Num178z0"/>
    <w:rsid w:val="00923FA1"/>
    <w:rPr>
      <w:rFonts w:ascii="Symbol" w:hAnsi="Symbol"/>
    </w:rPr>
  </w:style>
  <w:style w:type="character" w:customStyle="1" w:styleId="WW8Num185z0">
    <w:name w:val="WW8Num185z0"/>
    <w:rsid w:val="00923FA1"/>
    <w:rPr>
      <w:rFonts w:ascii="Symbol" w:hAnsi="Symbol"/>
    </w:rPr>
  </w:style>
  <w:style w:type="character" w:customStyle="1" w:styleId="WW8Num185z1">
    <w:name w:val="WW8Num185z1"/>
    <w:rsid w:val="00923FA1"/>
    <w:rPr>
      <w:rFonts w:ascii="Symbol" w:eastAsia="Times New Roman" w:hAnsi="Symbol" w:cs="Times New Roman"/>
    </w:rPr>
  </w:style>
  <w:style w:type="character" w:customStyle="1" w:styleId="WW8Num200z0">
    <w:name w:val="WW8Num200z0"/>
    <w:rsid w:val="00923FA1"/>
    <w:rPr>
      <w:rFonts w:ascii="Times New Roman" w:hAnsi="Times New Roman"/>
    </w:rPr>
  </w:style>
  <w:style w:type="character" w:customStyle="1" w:styleId="WW8Num216z0">
    <w:name w:val="WW8Num216z0"/>
    <w:rsid w:val="00923FA1"/>
    <w:rPr>
      <w:rFonts w:ascii="Symbol" w:hAnsi="Symbol"/>
    </w:rPr>
  </w:style>
  <w:style w:type="character" w:customStyle="1" w:styleId="WW8Num226z0">
    <w:name w:val="WW8Num226z0"/>
    <w:rsid w:val="00923FA1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923FA1"/>
    <w:rPr>
      <w:rFonts w:ascii="Courier New" w:hAnsi="Courier New"/>
    </w:rPr>
  </w:style>
  <w:style w:type="character" w:customStyle="1" w:styleId="WW8Num226z2">
    <w:name w:val="WW8Num226z2"/>
    <w:rsid w:val="00923FA1"/>
    <w:rPr>
      <w:rFonts w:ascii="Wingdings" w:hAnsi="Wingdings"/>
    </w:rPr>
  </w:style>
  <w:style w:type="character" w:customStyle="1" w:styleId="WW8Num226z3">
    <w:name w:val="WW8Num226z3"/>
    <w:rsid w:val="00923FA1"/>
    <w:rPr>
      <w:rFonts w:ascii="Symbol" w:hAnsi="Symbol"/>
    </w:rPr>
  </w:style>
  <w:style w:type="character" w:customStyle="1" w:styleId="WW8Num227z0">
    <w:name w:val="WW8Num227z0"/>
    <w:rsid w:val="00923FA1"/>
    <w:rPr>
      <w:rFonts w:ascii="Times New Roman" w:hAnsi="Times New Roman"/>
    </w:rPr>
  </w:style>
  <w:style w:type="character" w:customStyle="1" w:styleId="WW8Num230z0">
    <w:name w:val="WW8Num230z0"/>
    <w:rsid w:val="00923FA1"/>
    <w:rPr>
      <w:rFonts w:ascii="Symbol" w:hAnsi="Symbol"/>
    </w:rPr>
  </w:style>
  <w:style w:type="character" w:customStyle="1" w:styleId="WW8Num271z0">
    <w:name w:val="WW8Num271z0"/>
    <w:rsid w:val="00923FA1"/>
    <w:rPr>
      <w:color w:val="auto"/>
    </w:rPr>
  </w:style>
  <w:style w:type="character" w:customStyle="1" w:styleId="WW8Num279z0">
    <w:name w:val="WW8Num279z0"/>
    <w:rsid w:val="00923FA1"/>
    <w:rPr>
      <w:b/>
    </w:rPr>
  </w:style>
  <w:style w:type="character" w:customStyle="1" w:styleId="WW8Num283z0">
    <w:name w:val="WW8Num283z0"/>
    <w:rsid w:val="00923FA1"/>
    <w:rPr>
      <w:b w:val="0"/>
    </w:rPr>
  </w:style>
  <w:style w:type="character" w:customStyle="1" w:styleId="WW8Num291z0">
    <w:name w:val="WW8Num291z0"/>
    <w:rsid w:val="00923FA1"/>
    <w:rPr>
      <w:rFonts w:ascii="Symbol" w:hAnsi="Symbol"/>
    </w:rPr>
  </w:style>
  <w:style w:type="character" w:customStyle="1" w:styleId="WW8Num294z0">
    <w:name w:val="WW8Num294z0"/>
    <w:rsid w:val="00923FA1"/>
    <w:rPr>
      <w:b w:val="0"/>
    </w:rPr>
  </w:style>
  <w:style w:type="character" w:customStyle="1" w:styleId="WW8NumSt263z0">
    <w:name w:val="WW8NumSt263z0"/>
    <w:rsid w:val="00923FA1"/>
    <w:rPr>
      <w:rFonts w:ascii="Symbol" w:hAnsi="Symbol"/>
    </w:rPr>
  </w:style>
  <w:style w:type="character" w:customStyle="1" w:styleId="WW8NumSt264z0">
    <w:name w:val="WW8NumSt264z0"/>
    <w:rsid w:val="00923FA1"/>
    <w:rPr>
      <w:rFonts w:ascii="Symbol" w:hAnsi="Symbol"/>
    </w:rPr>
  </w:style>
  <w:style w:type="character" w:customStyle="1" w:styleId="Domylnaczcionkaakapitu1">
    <w:name w:val="Domyślna czcionka akapitu1"/>
    <w:rsid w:val="00923FA1"/>
  </w:style>
  <w:style w:type="character" w:styleId="Numerstrony">
    <w:name w:val="page number"/>
    <w:basedOn w:val="Domylnaczcionkaakapitu1"/>
    <w:rsid w:val="00923FA1"/>
  </w:style>
  <w:style w:type="character" w:styleId="UyteHipercze">
    <w:name w:val="FollowedHyperlink"/>
    <w:rsid w:val="00923FA1"/>
    <w:rPr>
      <w:color w:val="800080"/>
      <w:u w:val="single"/>
    </w:rPr>
  </w:style>
  <w:style w:type="character" w:customStyle="1" w:styleId="Znakiprzypiswdolnych">
    <w:name w:val="Znaki przypisów dolnych"/>
    <w:rsid w:val="00923FA1"/>
    <w:rPr>
      <w:vertAlign w:val="superscript"/>
    </w:rPr>
  </w:style>
  <w:style w:type="character" w:customStyle="1" w:styleId="Znakinumeracji">
    <w:name w:val="Znaki numeracji"/>
    <w:rsid w:val="00923FA1"/>
  </w:style>
  <w:style w:type="paragraph" w:customStyle="1" w:styleId="Nagwek10">
    <w:name w:val="Nagłówek1"/>
    <w:basedOn w:val="Normalny"/>
    <w:next w:val="Tekstpodstawowy"/>
    <w:rsid w:val="00923FA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3FA1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923FA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3FA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23FA1"/>
    <w:pPr>
      <w:suppressAutoHyphens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rsid w:val="00923FA1"/>
    <w:pPr>
      <w:suppressAutoHyphens/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rsid w:val="00923FA1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923FA1"/>
    <w:pPr>
      <w:suppressAutoHyphens/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Normalny"/>
    <w:rsid w:val="00923FA1"/>
    <w:pPr>
      <w:widowControl w:val="0"/>
      <w:suppressAutoHyphens/>
      <w:ind w:left="709"/>
      <w:jc w:val="both"/>
    </w:pPr>
    <w:rPr>
      <w:color w:val="000000"/>
      <w:sz w:val="24"/>
      <w:lang w:eastAsia="ar-SA"/>
    </w:rPr>
  </w:style>
  <w:style w:type="paragraph" w:styleId="Spistreci1">
    <w:name w:val="toc 1"/>
    <w:basedOn w:val="Normalny"/>
    <w:next w:val="Normalny"/>
    <w:uiPriority w:val="39"/>
    <w:rsid w:val="00923FA1"/>
    <w:pPr>
      <w:tabs>
        <w:tab w:val="left" w:pos="720"/>
        <w:tab w:val="right" w:leader="dot" w:pos="9396"/>
      </w:tabs>
      <w:suppressAutoHyphens/>
    </w:pPr>
    <w:rPr>
      <w:b/>
      <w:bCs/>
      <w:sz w:val="24"/>
      <w:szCs w:val="32"/>
      <w:lang w:eastAsia="ar-SA"/>
    </w:rPr>
  </w:style>
  <w:style w:type="paragraph" w:styleId="Spistreci2">
    <w:name w:val="toc 2"/>
    <w:basedOn w:val="Normalny"/>
    <w:next w:val="Normalny"/>
    <w:semiHidden/>
    <w:rsid w:val="00923FA1"/>
    <w:pPr>
      <w:tabs>
        <w:tab w:val="left" w:pos="1080"/>
        <w:tab w:val="right" w:leader="dot" w:pos="9396"/>
      </w:tabs>
      <w:suppressAutoHyphens/>
      <w:ind w:left="24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semiHidden/>
    <w:rsid w:val="00923FA1"/>
    <w:pPr>
      <w:suppressAutoHyphens/>
      <w:ind w:left="480"/>
    </w:pPr>
    <w:rPr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923FA1"/>
    <w:pPr>
      <w:suppressAutoHyphens/>
      <w:ind w:left="720"/>
    </w:pPr>
    <w:rPr>
      <w:sz w:val="24"/>
      <w:szCs w:val="24"/>
      <w:lang w:eastAsia="ar-SA"/>
    </w:rPr>
  </w:style>
  <w:style w:type="paragraph" w:styleId="Spistreci5">
    <w:name w:val="toc 5"/>
    <w:basedOn w:val="Normalny"/>
    <w:next w:val="Normalny"/>
    <w:semiHidden/>
    <w:rsid w:val="00923FA1"/>
    <w:pPr>
      <w:suppressAutoHyphens/>
      <w:ind w:left="960"/>
    </w:pPr>
    <w:rPr>
      <w:sz w:val="24"/>
      <w:szCs w:val="24"/>
      <w:lang w:eastAsia="ar-SA"/>
    </w:rPr>
  </w:style>
  <w:style w:type="paragraph" w:styleId="Spistreci6">
    <w:name w:val="toc 6"/>
    <w:basedOn w:val="Normalny"/>
    <w:next w:val="Normalny"/>
    <w:semiHidden/>
    <w:rsid w:val="00923FA1"/>
    <w:pPr>
      <w:suppressAutoHyphens/>
      <w:ind w:left="1200"/>
    </w:pPr>
    <w:rPr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923FA1"/>
    <w:pPr>
      <w:suppressAutoHyphens/>
      <w:ind w:left="1440"/>
    </w:pPr>
    <w:rPr>
      <w:sz w:val="24"/>
      <w:szCs w:val="24"/>
      <w:lang w:eastAsia="ar-SA"/>
    </w:rPr>
  </w:style>
  <w:style w:type="paragraph" w:styleId="Spistreci8">
    <w:name w:val="toc 8"/>
    <w:basedOn w:val="Normalny"/>
    <w:next w:val="Normalny"/>
    <w:semiHidden/>
    <w:rsid w:val="00923FA1"/>
    <w:pPr>
      <w:suppressAutoHyphens/>
      <w:ind w:left="1680"/>
    </w:pPr>
    <w:rPr>
      <w:sz w:val="24"/>
      <w:szCs w:val="24"/>
      <w:lang w:eastAsia="ar-SA"/>
    </w:rPr>
  </w:style>
  <w:style w:type="paragraph" w:styleId="Spistreci9">
    <w:name w:val="toc 9"/>
    <w:basedOn w:val="Normalny"/>
    <w:next w:val="Normalny"/>
    <w:semiHidden/>
    <w:rsid w:val="00923FA1"/>
    <w:pPr>
      <w:suppressAutoHyphens/>
      <w:ind w:left="1920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23FA1"/>
    <w:pPr>
      <w:suppressAutoHyphens/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923FA1"/>
    <w:pPr>
      <w:jc w:val="center"/>
    </w:pPr>
    <w:rPr>
      <w:i/>
      <w:iCs/>
    </w:rPr>
  </w:style>
  <w:style w:type="paragraph" w:customStyle="1" w:styleId="Tekstpodstawowy22">
    <w:name w:val="Tekst podstawowy 22"/>
    <w:basedOn w:val="Normalny"/>
    <w:rsid w:val="00923FA1"/>
    <w:pPr>
      <w:suppressAutoHyphens/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Normalny"/>
    <w:next w:val="Normalny"/>
    <w:rsid w:val="00923FA1"/>
    <w:pPr>
      <w:suppressAutoHyphens/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Normalny"/>
    <w:rsid w:val="00923FA1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923FA1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rsid w:val="00923FA1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923FA1"/>
    <w:pP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923FA1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Normalny"/>
    <w:rsid w:val="00923FA1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rsid w:val="00923FA1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3FA1"/>
    <w:pPr>
      <w:suppressAutoHyphens/>
    </w:pPr>
    <w:rPr>
      <w:lang w:eastAsia="ar-SA"/>
    </w:rPr>
  </w:style>
  <w:style w:type="paragraph" w:customStyle="1" w:styleId="Plandokumentu1">
    <w:name w:val="Plan dokumentu1"/>
    <w:basedOn w:val="Normalny"/>
    <w:rsid w:val="00923FA1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923FA1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923FA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923FA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23FA1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styleId="Tabela-Siatka">
    <w:name w:val="Table Grid"/>
    <w:basedOn w:val="Standardowy"/>
    <w:rsid w:val="00923F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23F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23FA1"/>
    <w:pPr>
      <w:suppressAutoHyphens/>
    </w:pPr>
    <w:rPr>
      <w:lang w:eastAsia="ar-SA"/>
    </w:rPr>
  </w:style>
  <w:style w:type="paragraph" w:styleId="Tematkomentarza">
    <w:name w:val="annotation subject"/>
    <w:basedOn w:val="Tekstkomentarza"/>
    <w:next w:val="Tekstkomentarza"/>
    <w:semiHidden/>
    <w:rsid w:val="00923FA1"/>
    <w:rPr>
      <w:b/>
      <w:bCs/>
    </w:rPr>
  </w:style>
  <w:style w:type="paragraph" w:customStyle="1" w:styleId="Default">
    <w:name w:val="Default"/>
    <w:rsid w:val="00923F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C07214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Normalny"/>
    <w:rsid w:val="00726C34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StopkaZnak">
    <w:name w:val="Stopka Znak"/>
    <w:link w:val="Stopka"/>
    <w:uiPriority w:val="99"/>
    <w:rsid w:val="00E62042"/>
  </w:style>
  <w:style w:type="paragraph" w:customStyle="1" w:styleId="CharCharChar1">
    <w:name w:val="Char Char Char1"/>
    <w:basedOn w:val="Normalny"/>
    <w:rsid w:val="00087DB1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Style3">
    <w:name w:val="Char Style 3"/>
    <w:link w:val="Style2"/>
    <w:uiPriority w:val="99"/>
    <w:rsid w:val="009B635B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9B635B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66301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663016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uiPriority w:val="99"/>
    <w:rsid w:val="00663016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B91F54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F2517B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1835DD"/>
    <w:pPr>
      <w:ind w:left="720"/>
      <w:contextualSpacing/>
    </w:pPr>
    <w:rPr>
      <w:sz w:val="24"/>
      <w:szCs w:val="24"/>
    </w:rPr>
  </w:style>
  <w:style w:type="character" w:customStyle="1" w:styleId="PodtytuZnak">
    <w:name w:val="Podtytuł Znak"/>
    <w:link w:val="Podtytu"/>
    <w:rsid w:val="00715388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  <w:rsid w:val="007960D9"/>
  </w:style>
  <w:style w:type="character" w:customStyle="1" w:styleId="TekstpodstawowyZnak">
    <w:name w:val="Tekst podstawowy Znak"/>
    <w:link w:val="Tekstpodstawowy"/>
    <w:rsid w:val="002F2215"/>
  </w:style>
  <w:style w:type="character" w:customStyle="1" w:styleId="Nagwek1Znak">
    <w:name w:val="Nagłówek 1 Znak"/>
    <w:link w:val="Nagwek1"/>
    <w:rsid w:val="007A6DF2"/>
    <w:rPr>
      <w:rFonts w:ascii="Arial" w:hAnsi="Arial" w:cs="Arial"/>
      <w:b/>
      <w:bCs/>
      <w:kern w:val="32"/>
      <w:sz w:val="32"/>
      <w:szCs w:val="32"/>
    </w:rPr>
  </w:style>
  <w:style w:type="paragraph" w:customStyle="1" w:styleId="ZLITUSTzmustliter">
    <w:name w:val="Z_LIT/UST(§) – zm. ust. (§) literą"/>
    <w:basedOn w:val="Normalny"/>
    <w:uiPriority w:val="46"/>
    <w:qFormat/>
    <w:rsid w:val="00CE7A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CE7A6E"/>
    <w:pPr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52AEE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52AEE"/>
    <w:pPr>
      <w:spacing w:line="360" w:lineRule="auto"/>
      <w:ind w:left="102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655BE"/>
    <w:rPr>
      <w:lang w:eastAsia="ar-SA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A7029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4EF"/>
    <w:rPr>
      <w:lang w:eastAsia="ar-SA"/>
    </w:rPr>
  </w:style>
  <w:style w:type="character" w:customStyle="1" w:styleId="DeltaViewInsertion">
    <w:name w:val="DeltaView Insertion"/>
    <w:rsid w:val="008B34EF"/>
    <w:rPr>
      <w:b/>
      <w:i/>
      <w:spacing w:val="0"/>
    </w:rPr>
  </w:style>
  <w:style w:type="paragraph" w:customStyle="1" w:styleId="Standard">
    <w:name w:val="Standard"/>
    <w:rsid w:val="00857546"/>
    <w:pPr>
      <w:suppressAutoHyphens/>
      <w:autoSpaceDN w:val="0"/>
      <w:textAlignment w:val="baseline"/>
    </w:pPr>
    <w:rPr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7" w:uiPriority="39"/>
    <w:lsdException w:name="footnote text" w:uiPriority="99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368"/>
  </w:style>
  <w:style w:type="paragraph" w:styleId="Nagwek1">
    <w:name w:val="heading 1"/>
    <w:basedOn w:val="Normalny"/>
    <w:next w:val="Normalny"/>
    <w:link w:val="Nagwek1Znak"/>
    <w:qFormat/>
    <w:rsid w:val="00923F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23F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D109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923FA1"/>
    <w:pPr>
      <w:keepNext/>
      <w:suppressAutoHyphens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Normalny"/>
    <w:next w:val="Normalny"/>
    <w:qFormat/>
    <w:rsid w:val="00923FA1"/>
    <w:pPr>
      <w:keepNext/>
      <w:suppressAutoHyphens/>
      <w:outlineLvl w:val="4"/>
    </w:pPr>
    <w:rPr>
      <w:sz w:val="24"/>
      <w:u w:val="single"/>
      <w:lang w:eastAsia="ar-SA"/>
    </w:rPr>
  </w:style>
  <w:style w:type="paragraph" w:styleId="Nagwek6">
    <w:name w:val="heading 6"/>
    <w:basedOn w:val="Normalny"/>
    <w:next w:val="Normalny"/>
    <w:qFormat/>
    <w:rsid w:val="00923FA1"/>
    <w:pPr>
      <w:keepNext/>
      <w:suppressAutoHyphens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Normalny"/>
    <w:next w:val="Normalny"/>
    <w:qFormat/>
    <w:rsid w:val="00923FA1"/>
    <w:pPr>
      <w:keepNext/>
      <w:suppressAutoHyphens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Normalny"/>
    <w:next w:val="Normalny"/>
    <w:qFormat/>
    <w:rsid w:val="00923FA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923FA1"/>
    <w:pPr>
      <w:keepNext/>
      <w:suppressAutoHyphens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">
    <w:name w:val="tresc"/>
    <w:basedOn w:val="Normalny"/>
    <w:rsid w:val="0002274A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02274A"/>
    <w:pPr>
      <w:spacing w:before="100" w:beforeAutospacing="1" w:after="100" w:afterAutospacing="1"/>
    </w:pPr>
    <w:rPr>
      <w:b/>
      <w:bCs/>
    </w:rPr>
  </w:style>
  <w:style w:type="paragraph" w:customStyle="1" w:styleId="ramka-txt">
    <w:name w:val="ramka-txt"/>
    <w:basedOn w:val="Normalny"/>
    <w:rsid w:val="0002274A"/>
    <w:pPr>
      <w:spacing w:before="45" w:after="45"/>
    </w:pPr>
    <w:rPr>
      <w:color w:val="575757"/>
    </w:rPr>
  </w:style>
  <w:style w:type="paragraph" w:styleId="NormalnyWeb">
    <w:name w:val="Normal (Web)"/>
    <w:basedOn w:val="Normalny"/>
    <w:uiPriority w:val="99"/>
    <w:rsid w:val="00D10949"/>
    <w:pPr>
      <w:spacing w:before="100" w:beforeAutospacing="1" w:after="100" w:afterAutospacing="1"/>
    </w:pPr>
  </w:style>
  <w:style w:type="character" w:styleId="Pogrubienie">
    <w:name w:val="Strong"/>
    <w:qFormat/>
    <w:rsid w:val="00D10949"/>
    <w:rPr>
      <w:b/>
      <w:bCs/>
    </w:rPr>
  </w:style>
  <w:style w:type="paragraph" w:customStyle="1" w:styleId="pkt">
    <w:name w:val="pkt"/>
    <w:basedOn w:val="Normalny"/>
    <w:rsid w:val="0035589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rsid w:val="0035589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F2645"/>
  </w:style>
  <w:style w:type="paragraph" w:styleId="Nagwek">
    <w:name w:val="header"/>
    <w:basedOn w:val="Normalny"/>
    <w:rsid w:val="00923FA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3FA1"/>
    <w:pPr>
      <w:tabs>
        <w:tab w:val="center" w:pos="4536"/>
        <w:tab w:val="right" w:pos="9072"/>
      </w:tabs>
    </w:pPr>
  </w:style>
  <w:style w:type="character" w:customStyle="1" w:styleId="WW8Num2z1">
    <w:name w:val="WW8Num2z1"/>
    <w:rsid w:val="00923FA1"/>
    <w:rPr>
      <w:rFonts w:ascii="Symbol" w:hAnsi="Symbol" w:cs="Times New Roman"/>
    </w:rPr>
  </w:style>
  <w:style w:type="character" w:customStyle="1" w:styleId="WW8Num2z2">
    <w:name w:val="WW8Num2z2"/>
    <w:rsid w:val="00923FA1"/>
    <w:rPr>
      <w:rFonts w:ascii="Times New Roman" w:hAnsi="Times New Roman" w:cs="Times New Roman"/>
    </w:rPr>
  </w:style>
  <w:style w:type="character" w:customStyle="1" w:styleId="WW8Num23z0">
    <w:name w:val="WW8Num23z0"/>
    <w:rsid w:val="00923FA1"/>
    <w:rPr>
      <w:color w:val="auto"/>
    </w:rPr>
  </w:style>
  <w:style w:type="character" w:customStyle="1" w:styleId="Absatz-Standardschriftart">
    <w:name w:val="Absatz-Standardschriftart"/>
    <w:rsid w:val="00923FA1"/>
  </w:style>
  <w:style w:type="character" w:customStyle="1" w:styleId="WW-Absatz-Standardschriftart">
    <w:name w:val="WW-Absatz-Standardschriftart"/>
    <w:rsid w:val="00923FA1"/>
  </w:style>
  <w:style w:type="character" w:customStyle="1" w:styleId="WW-Absatz-Standardschriftart1">
    <w:name w:val="WW-Absatz-Standardschriftart1"/>
    <w:rsid w:val="00923FA1"/>
  </w:style>
  <w:style w:type="character" w:customStyle="1" w:styleId="WW-Absatz-Standardschriftart11">
    <w:name w:val="WW-Absatz-Standardschriftart11"/>
    <w:rsid w:val="00923FA1"/>
  </w:style>
  <w:style w:type="character" w:customStyle="1" w:styleId="WW-Absatz-Standardschriftart111">
    <w:name w:val="WW-Absatz-Standardschriftart111"/>
    <w:rsid w:val="00923FA1"/>
  </w:style>
  <w:style w:type="character" w:customStyle="1" w:styleId="WW-Absatz-Standardschriftart1111">
    <w:name w:val="WW-Absatz-Standardschriftart1111"/>
    <w:rsid w:val="00923FA1"/>
  </w:style>
  <w:style w:type="character" w:customStyle="1" w:styleId="WW-Absatz-Standardschriftart11111">
    <w:name w:val="WW-Absatz-Standardschriftart11111"/>
    <w:rsid w:val="00923FA1"/>
  </w:style>
  <w:style w:type="character" w:customStyle="1" w:styleId="WW-Absatz-Standardschriftart111111">
    <w:name w:val="WW-Absatz-Standardschriftart111111"/>
    <w:rsid w:val="00923FA1"/>
  </w:style>
  <w:style w:type="character" w:customStyle="1" w:styleId="WW-Absatz-Standardschriftart1111111">
    <w:name w:val="WW-Absatz-Standardschriftart1111111"/>
    <w:rsid w:val="00923FA1"/>
  </w:style>
  <w:style w:type="character" w:customStyle="1" w:styleId="WW-Absatz-Standardschriftart11111111">
    <w:name w:val="WW-Absatz-Standardschriftart11111111"/>
    <w:rsid w:val="00923FA1"/>
  </w:style>
  <w:style w:type="character" w:customStyle="1" w:styleId="WW-Absatz-Standardschriftart111111111">
    <w:name w:val="WW-Absatz-Standardschriftart111111111"/>
    <w:rsid w:val="00923FA1"/>
  </w:style>
  <w:style w:type="character" w:customStyle="1" w:styleId="WW-Absatz-Standardschriftart1111111111">
    <w:name w:val="WW-Absatz-Standardschriftart1111111111"/>
    <w:rsid w:val="00923FA1"/>
  </w:style>
  <w:style w:type="character" w:customStyle="1" w:styleId="WW-Absatz-Standardschriftart11111111111">
    <w:name w:val="WW-Absatz-Standardschriftart11111111111"/>
    <w:rsid w:val="00923FA1"/>
  </w:style>
  <w:style w:type="character" w:customStyle="1" w:styleId="WW-Absatz-Standardschriftart111111111111">
    <w:name w:val="WW-Absatz-Standardschriftart111111111111"/>
    <w:rsid w:val="00923FA1"/>
  </w:style>
  <w:style w:type="character" w:customStyle="1" w:styleId="WW-Absatz-Standardschriftart1111111111111">
    <w:name w:val="WW-Absatz-Standardschriftart1111111111111"/>
    <w:rsid w:val="00923FA1"/>
  </w:style>
  <w:style w:type="character" w:customStyle="1" w:styleId="WW-Absatz-Standardschriftart11111111111111">
    <w:name w:val="WW-Absatz-Standardschriftart11111111111111"/>
    <w:rsid w:val="00923FA1"/>
  </w:style>
  <w:style w:type="character" w:customStyle="1" w:styleId="WW-Absatz-Standardschriftart111111111111111">
    <w:name w:val="WW-Absatz-Standardschriftart111111111111111"/>
    <w:rsid w:val="00923FA1"/>
  </w:style>
  <w:style w:type="character" w:customStyle="1" w:styleId="WW-Absatz-Standardschriftart1111111111111111">
    <w:name w:val="WW-Absatz-Standardschriftart1111111111111111"/>
    <w:rsid w:val="00923FA1"/>
  </w:style>
  <w:style w:type="character" w:customStyle="1" w:styleId="WW-Absatz-Standardschriftart11111111111111111">
    <w:name w:val="WW-Absatz-Standardschriftart11111111111111111"/>
    <w:rsid w:val="00923FA1"/>
  </w:style>
  <w:style w:type="character" w:customStyle="1" w:styleId="WW8Num24z0">
    <w:name w:val="WW8Num24z0"/>
    <w:rsid w:val="00923FA1"/>
    <w:rPr>
      <w:color w:val="auto"/>
    </w:rPr>
  </w:style>
  <w:style w:type="character" w:customStyle="1" w:styleId="WW-Absatz-Standardschriftart111111111111111111">
    <w:name w:val="WW-Absatz-Standardschriftart111111111111111111"/>
    <w:rsid w:val="00923FA1"/>
  </w:style>
  <w:style w:type="character" w:customStyle="1" w:styleId="WW8Num11z0">
    <w:name w:val="WW8Num11z0"/>
    <w:rsid w:val="00923FA1"/>
    <w:rPr>
      <w:b w:val="0"/>
    </w:rPr>
  </w:style>
  <w:style w:type="character" w:customStyle="1" w:styleId="WW8Num37z0">
    <w:name w:val="WW8Num37z0"/>
    <w:rsid w:val="00923FA1"/>
    <w:rPr>
      <w:rFonts w:ascii="Wingdings" w:hAnsi="Wingdings"/>
    </w:rPr>
  </w:style>
  <w:style w:type="character" w:customStyle="1" w:styleId="WW8Num50z1">
    <w:name w:val="WW8Num50z1"/>
    <w:rsid w:val="00923FA1"/>
    <w:rPr>
      <w:rFonts w:ascii="Symbol" w:eastAsia="Times New Roman" w:hAnsi="Symbol" w:cs="Times New Roman"/>
    </w:rPr>
  </w:style>
  <w:style w:type="character" w:customStyle="1" w:styleId="WW8Num50z2">
    <w:name w:val="WW8Num50z2"/>
    <w:rsid w:val="00923FA1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923FA1"/>
    <w:rPr>
      <w:rFonts w:ascii="Symbol" w:hAnsi="Symbol"/>
    </w:rPr>
  </w:style>
  <w:style w:type="character" w:customStyle="1" w:styleId="WW8Num75z0">
    <w:name w:val="WW8Num75z0"/>
    <w:rsid w:val="00923FA1"/>
    <w:rPr>
      <w:rFonts w:ascii="Symbol" w:hAnsi="Symbol"/>
    </w:rPr>
  </w:style>
  <w:style w:type="character" w:customStyle="1" w:styleId="WW8Num88z1">
    <w:name w:val="WW8Num88z1"/>
    <w:rsid w:val="00923FA1"/>
    <w:rPr>
      <w:rFonts w:ascii="Times New Roman" w:hAnsi="Times New Roman"/>
    </w:rPr>
  </w:style>
  <w:style w:type="character" w:customStyle="1" w:styleId="WW8Num88z2">
    <w:name w:val="WW8Num88z2"/>
    <w:rsid w:val="00923FA1"/>
    <w:rPr>
      <w:rFonts w:ascii="Symbol" w:eastAsia="Times New Roman" w:hAnsi="Symbol" w:cs="Times New Roman"/>
    </w:rPr>
  </w:style>
  <w:style w:type="character" w:customStyle="1" w:styleId="WW8Num94z0">
    <w:name w:val="WW8Num94z0"/>
    <w:rsid w:val="00923FA1"/>
    <w:rPr>
      <w:rFonts w:ascii="Times New Roman" w:hAnsi="Times New Roman"/>
    </w:rPr>
  </w:style>
  <w:style w:type="character" w:customStyle="1" w:styleId="WW8Num102z0">
    <w:name w:val="WW8Num102z0"/>
    <w:rsid w:val="00923FA1"/>
    <w:rPr>
      <w:rFonts w:ascii="Times New Roman" w:hAnsi="Times New Roman"/>
    </w:rPr>
  </w:style>
  <w:style w:type="character" w:customStyle="1" w:styleId="WW8Num102z1">
    <w:name w:val="WW8Num102z1"/>
    <w:rsid w:val="00923FA1"/>
    <w:rPr>
      <w:rFonts w:ascii="Courier New" w:hAnsi="Courier New"/>
    </w:rPr>
  </w:style>
  <w:style w:type="character" w:customStyle="1" w:styleId="WW8Num102z2">
    <w:name w:val="WW8Num102z2"/>
    <w:rsid w:val="00923FA1"/>
    <w:rPr>
      <w:rFonts w:ascii="Wingdings" w:hAnsi="Wingdings"/>
    </w:rPr>
  </w:style>
  <w:style w:type="character" w:customStyle="1" w:styleId="WW8Num102z3">
    <w:name w:val="WW8Num102z3"/>
    <w:rsid w:val="00923FA1"/>
    <w:rPr>
      <w:rFonts w:ascii="Symbol" w:hAnsi="Symbol"/>
    </w:rPr>
  </w:style>
  <w:style w:type="character" w:customStyle="1" w:styleId="WW8Num114z1">
    <w:name w:val="WW8Num114z1"/>
    <w:rsid w:val="00923FA1"/>
    <w:rPr>
      <w:rFonts w:ascii="Symbol" w:hAnsi="Symbol"/>
    </w:rPr>
  </w:style>
  <w:style w:type="character" w:customStyle="1" w:styleId="WW8Num130z0">
    <w:name w:val="WW8Num130z0"/>
    <w:rsid w:val="00923FA1"/>
    <w:rPr>
      <w:rFonts w:ascii="Symbol" w:hAnsi="Symbol"/>
    </w:rPr>
  </w:style>
  <w:style w:type="character" w:customStyle="1" w:styleId="WW8Num130z1">
    <w:name w:val="WW8Num130z1"/>
    <w:rsid w:val="00923FA1"/>
    <w:rPr>
      <w:rFonts w:ascii="Courier New" w:hAnsi="Courier New"/>
    </w:rPr>
  </w:style>
  <w:style w:type="character" w:customStyle="1" w:styleId="WW8Num130z2">
    <w:name w:val="WW8Num130z2"/>
    <w:rsid w:val="00923FA1"/>
    <w:rPr>
      <w:rFonts w:ascii="Wingdings" w:hAnsi="Wingdings"/>
    </w:rPr>
  </w:style>
  <w:style w:type="character" w:customStyle="1" w:styleId="WW8Num135z0">
    <w:name w:val="WW8Num135z0"/>
    <w:rsid w:val="00923FA1"/>
    <w:rPr>
      <w:u w:val="single"/>
    </w:rPr>
  </w:style>
  <w:style w:type="character" w:customStyle="1" w:styleId="WW8Num142z0">
    <w:name w:val="WW8Num142z0"/>
    <w:rsid w:val="00923FA1"/>
    <w:rPr>
      <w:rFonts w:ascii="Symbol" w:hAnsi="Symbol"/>
    </w:rPr>
  </w:style>
  <w:style w:type="character" w:customStyle="1" w:styleId="WW8Num154z0">
    <w:name w:val="WW8Num154z0"/>
    <w:rsid w:val="00923FA1"/>
    <w:rPr>
      <w:rFonts w:ascii="Times New Roman" w:hAnsi="Times New Roman"/>
    </w:rPr>
  </w:style>
  <w:style w:type="character" w:customStyle="1" w:styleId="WW8Num169z0">
    <w:name w:val="WW8Num169z0"/>
    <w:rsid w:val="00923FA1"/>
    <w:rPr>
      <w:rFonts w:ascii="Symbol" w:hAnsi="Symbol"/>
    </w:rPr>
  </w:style>
  <w:style w:type="character" w:customStyle="1" w:styleId="WW8Num172z0">
    <w:name w:val="WW8Num172z0"/>
    <w:rsid w:val="00923FA1"/>
    <w:rPr>
      <w:rFonts w:ascii="Times New Roman" w:hAnsi="Times New Roman"/>
    </w:rPr>
  </w:style>
  <w:style w:type="character" w:customStyle="1" w:styleId="WW8Num173z0">
    <w:name w:val="WW8Num173z0"/>
    <w:rsid w:val="00923FA1"/>
    <w:rPr>
      <w:rFonts w:ascii="Times New Roman" w:hAnsi="Times New Roman"/>
    </w:rPr>
  </w:style>
  <w:style w:type="character" w:customStyle="1" w:styleId="WW8Num178z0">
    <w:name w:val="WW8Num178z0"/>
    <w:rsid w:val="00923FA1"/>
    <w:rPr>
      <w:rFonts w:ascii="Symbol" w:hAnsi="Symbol"/>
    </w:rPr>
  </w:style>
  <w:style w:type="character" w:customStyle="1" w:styleId="WW8Num185z0">
    <w:name w:val="WW8Num185z0"/>
    <w:rsid w:val="00923FA1"/>
    <w:rPr>
      <w:rFonts w:ascii="Symbol" w:hAnsi="Symbol"/>
    </w:rPr>
  </w:style>
  <w:style w:type="character" w:customStyle="1" w:styleId="WW8Num185z1">
    <w:name w:val="WW8Num185z1"/>
    <w:rsid w:val="00923FA1"/>
    <w:rPr>
      <w:rFonts w:ascii="Symbol" w:eastAsia="Times New Roman" w:hAnsi="Symbol" w:cs="Times New Roman"/>
    </w:rPr>
  </w:style>
  <w:style w:type="character" w:customStyle="1" w:styleId="WW8Num200z0">
    <w:name w:val="WW8Num200z0"/>
    <w:rsid w:val="00923FA1"/>
    <w:rPr>
      <w:rFonts w:ascii="Times New Roman" w:hAnsi="Times New Roman"/>
    </w:rPr>
  </w:style>
  <w:style w:type="character" w:customStyle="1" w:styleId="WW8Num216z0">
    <w:name w:val="WW8Num216z0"/>
    <w:rsid w:val="00923FA1"/>
    <w:rPr>
      <w:rFonts w:ascii="Symbol" w:hAnsi="Symbol"/>
    </w:rPr>
  </w:style>
  <w:style w:type="character" w:customStyle="1" w:styleId="WW8Num226z0">
    <w:name w:val="WW8Num226z0"/>
    <w:rsid w:val="00923FA1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923FA1"/>
    <w:rPr>
      <w:rFonts w:ascii="Courier New" w:hAnsi="Courier New"/>
    </w:rPr>
  </w:style>
  <w:style w:type="character" w:customStyle="1" w:styleId="WW8Num226z2">
    <w:name w:val="WW8Num226z2"/>
    <w:rsid w:val="00923FA1"/>
    <w:rPr>
      <w:rFonts w:ascii="Wingdings" w:hAnsi="Wingdings"/>
    </w:rPr>
  </w:style>
  <w:style w:type="character" w:customStyle="1" w:styleId="WW8Num226z3">
    <w:name w:val="WW8Num226z3"/>
    <w:rsid w:val="00923FA1"/>
    <w:rPr>
      <w:rFonts w:ascii="Symbol" w:hAnsi="Symbol"/>
    </w:rPr>
  </w:style>
  <w:style w:type="character" w:customStyle="1" w:styleId="WW8Num227z0">
    <w:name w:val="WW8Num227z0"/>
    <w:rsid w:val="00923FA1"/>
    <w:rPr>
      <w:rFonts w:ascii="Times New Roman" w:hAnsi="Times New Roman"/>
    </w:rPr>
  </w:style>
  <w:style w:type="character" w:customStyle="1" w:styleId="WW8Num230z0">
    <w:name w:val="WW8Num230z0"/>
    <w:rsid w:val="00923FA1"/>
    <w:rPr>
      <w:rFonts w:ascii="Symbol" w:hAnsi="Symbol"/>
    </w:rPr>
  </w:style>
  <w:style w:type="character" w:customStyle="1" w:styleId="WW8Num271z0">
    <w:name w:val="WW8Num271z0"/>
    <w:rsid w:val="00923FA1"/>
    <w:rPr>
      <w:color w:val="auto"/>
    </w:rPr>
  </w:style>
  <w:style w:type="character" w:customStyle="1" w:styleId="WW8Num279z0">
    <w:name w:val="WW8Num279z0"/>
    <w:rsid w:val="00923FA1"/>
    <w:rPr>
      <w:b/>
    </w:rPr>
  </w:style>
  <w:style w:type="character" w:customStyle="1" w:styleId="WW8Num283z0">
    <w:name w:val="WW8Num283z0"/>
    <w:rsid w:val="00923FA1"/>
    <w:rPr>
      <w:b w:val="0"/>
    </w:rPr>
  </w:style>
  <w:style w:type="character" w:customStyle="1" w:styleId="WW8Num291z0">
    <w:name w:val="WW8Num291z0"/>
    <w:rsid w:val="00923FA1"/>
    <w:rPr>
      <w:rFonts w:ascii="Symbol" w:hAnsi="Symbol"/>
    </w:rPr>
  </w:style>
  <w:style w:type="character" w:customStyle="1" w:styleId="WW8Num294z0">
    <w:name w:val="WW8Num294z0"/>
    <w:rsid w:val="00923FA1"/>
    <w:rPr>
      <w:b w:val="0"/>
    </w:rPr>
  </w:style>
  <w:style w:type="character" w:customStyle="1" w:styleId="WW8NumSt263z0">
    <w:name w:val="WW8NumSt263z0"/>
    <w:rsid w:val="00923FA1"/>
    <w:rPr>
      <w:rFonts w:ascii="Symbol" w:hAnsi="Symbol"/>
    </w:rPr>
  </w:style>
  <w:style w:type="character" w:customStyle="1" w:styleId="WW8NumSt264z0">
    <w:name w:val="WW8NumSt264z0"/>
    <w:rsid w:val="00923FA1"/>
    <w:rPr>
      <w:rFonts w:ascii="Symbol" w:hAnsi="Symbol"/>
    </w:rPr>
  </w:style>
  <w:style w:type="character" w:customStyle="1" w:styleId="Domylnaczcionkaakapitu1">
    <w:name w:val="Domyślna czcionka akapitu1"/>
    <w:rsid w:val="00923FA1"/>
  </w:style>
  <w:style w:type="character" w:styleId="Numerstrony">
    <w:name w:val="page number"/>
    <w:basedOn w:val="Domylnaczcionkaakapitu1"/>
    <w:rsid w:val="00923FA1"/>
  </w:style>
  <w:style w:type="character" w:styleId="UyteHipercze">
    <w:name w:val="FollowedHyperlink"/>
    <w:rsid w:val="00923FA1"/>
    <w:rPr>
      <w:color w:val="800080"/>
      <w:u w:val="single"/>
    </w:rPr>
  </w:style>
  <w:style w:type="character" w:customStyle="1" w:styleId="Znakiprzypiswdolnych">
    <w:name w:val="Znaki przypisów dolnych"/>
    <w:rsid w:val="00923FA1"/>
    <w:rPr>
      <w:vertAlign w:val="superscript"/>
    </w:rPr>
  </w:style>
  <w:style w:type="character" w:customStyle="1" w:styleId="Znakinumeracji">
    <w:name w:val="Znaki numeracji"/>
    <w:rsid w:val="00923FA1"/>
  </w:style>
  <w:style w:type="paragraph" w:customStyle="1" w:styleId="Nagwek10">
    <w:name w:val="Nagłówek1"/>
    <w:basedOn w:val="Normalny"/>
    <w:next w:val="Tekstpodstawowy"/>
    <w:rsid w:val="00923FA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3FA1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923FA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3FA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23FA1"/>
    <w:pPr>
      <w:suppressAutoHyphens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rsid w:val="00923FA1"/>
    <w:pPr>
      <w:suppressAutoHyphens/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rsid w:val="00923FA1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923FA1"/>
    <w:pPr>
      <w:suppressAutoHyphens/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Normalny"/>
    <w:rsid w:val="00923FA1"/>
    <w:pPr>
      <w:widowControl w:val="0"/>
      <w:suppressAutoHyphens/>
      <w:ind w:left="709"/>
      <w:jc w:val="both"/>
    </w:pPr>
    <w:rPr>
      <w:color w:val="000000"/>
      <w:sz w:val="24"/>
      <w:lang w:eastAsia="ar-SA"/>
    </w:rPr>
  </w:style>
  <w:style w:type="paragraph" w:styleId="Spistreci1">
    <w:name w:val="toc 1"/>
    <w:basedOn w:val="Normalny"/>
    <w:next w:val="Normalny"/>
    <w:uiPriority w:val="39"/>
    <w:rsid w:val="00923FA1"/>
    <w:pPr>
      <w:tabs>
        <w:tab w:val="left" w:pos="720"/>
        <w:tab w:val="right" w:leader="dot" w:pos="9396"/>
      </w:tabs>
      <w:suppressAutoHyphens/>
    </w:pPr>
    <w:rPr>
      <w:b/>
      <w:bCs/>
      <w:sz w:val="24"/>
      <w:szCs w:val="32"/>
      <w:lang w:eastAsia="ar-SA"/>
    </w:rPr>
  </w:style>
  <w:style w:type="paragraph" w:styleId="Spistreci2">
    <w:name w:val="toc 2"/>
    <w:basedOn w:val="Normalny"/>
    <w:next w:val="Normalny"/>
    <w:semiHidden/>
    <w:rsid w:val="00923FA1"/>
    <w:pPr>
      <w:tabs>
        <w:tab w:val="left" w:pos="1080"/>
        <w:tab w:val="right" w:leader="dot" w:pos="9396"/>
      </w:tabs>
      <w:suppressAutoHyphens/>
      <w:ind w:left="24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semiHidden/>
    <w:rsid w:val="00923FA1"/>
    <w:pPr>
      <w:suppressAutoHyphens/>
      <w:ind w:left="480"/>
    </w:pPr>
    <w:rPr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923FA1"/>
    <w:pPr>
      <w:suppressAutoHyphens/>
      <w:ind w:left="720"/>
    </w:pPr>
    <w:rPr>
      <w:sz w:val="24"/>
      <w:szCs w:val="24"/>
      <w:lang w:eastAsia="ar-SA"/>
    </w:rPr>
  </w:style>
  <w:style w:type="paragraph" w:styleId="Spistreci5">
    <w:name w:val="toc 5"/>
    <w:basedOn w:val="Normalny"/>
    <w:next w:val="Normalny"/>
    <w:semiHidden/>
    <w:rsid w:val="00923FA1"/>
    <w:pPr>
      <w:suppressAutoHyphens/>
      <w:ind w:left="960"/>
    </w:pPr>
    <w:rPr>
      <w:sz w:val="24"/>
      <w:szCs w:val="24"/>
      <w:lang w:eastAsia="ar-SA"/>
    </w:rPr>
  </w:style>
  <w:style w:type="paragraph" w:styleId="Spistreci6">
    <w:name w:val="toc 6"/>
    <w:basedOn w:val="Normalny"/>
    <w:next w:val="Normalny"/>
    <w:semiHidden/>
    <w:rsid w:val="00923FA1"/>
    <w:pPr>
      <w:suppressAutoHyphens/>
      <w:ind w:left="1200"/>
    </w:pPr>
    <w:rPr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923FA1"/>
    <w:pPr>
      <w:suppressAutoHyphens/>
      <w:ind w:left="1440"/>
    </w:pPr>
    <w:rPr>
      <w:sz w:val="24"/>
      <w:szCs w:val="24"/>
      <w:lang w:eastAsia="ar-SA"/>
    </w:rPr>
  </w:style>
  <w:style w:type="paragraph" w:styleId="Spistreci8">
    <w:name w:val="toc 8"/>
    <w:basedOn w:val="Normalny"/>
    <w:next w:val="Normalny"/>
    <w:semiHidden/>
    <w:rsid w:val="00923FA1"/>
    <w:pPr>
      <w:suppressAutoHyphens/>
      <w:ind w:left="1680"/>
    </w:pPr>
    <w:rPr>
      <w:sz w:val="24"/>
      <w:szCs w:val="24"/>
      <w:lang w:eastAsia="ar-SA"/>
    </w:rPr>
  </w:style>
  <w:style w:type="paragraph" w:styleId="Spistreci9">
    <w:name w:val="toc 9"/>
    <w:basedOn w:val="Normalny"/>
    <w:next w:val="Normalny"/>
    <w:semiHidden/>
    <w:rsid w:val="00923FA1"/>
    <w:pPr>
      <w:suppressAutoHyphens/>
      <w:ind w:left="1920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23FA1"/>
    <w:pPr>
      <w:suppressAutoHyphens/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923FA1"/>
    <w:pPr>
      <w:jc w:val="center"/>
    </w:pPr>
    <w:rPr>
      <w:i/>
      <w:iCs/>
    </w:rPr>
  </w:style>
  <w:style w:type="paragraph" w:customStyle="1" w:styleId="Tekstpodstawowy22">
    <w:name w:val="Tekst podstawowy 22"/>
    <w:basedOn w:val="Normalny"/>
    <w:rsid w:val="00923FA1"/>
    <w:pPr>
      <w:suppressAutoHyphens/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Normalny"/>
    <w:next w:val="Normalny"/>
    <w:rsid w:val="00923FA1"/>
    <w:pPr>
      <w:suppressAutoHyphens/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Normalny"/>
    <w:rsid w:val="00923FA1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923FA1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rsid w:val="00923FA1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923FA1"/>
    <w:pP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923FA1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Normalny"/>
    <w:rsid w:val="00923FA1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rsid w:val="00923FA1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3FA1"/>
    <w:pPr>
      <w:suppressAutoHyphens/>
    </w:pPr>
    <w:rPr>
      <w:lang w:eastAsia="ar-SA"/>
    </w:rPr>
  </w:style>
  <w:style w:type="paragraph" w:customStyle="1" w:styleId="Plandokumentu1">
    <w:name w:val="Plan dokumentu1"/>
    <w:basedOn w:val="Normalny"/>
    <w:rsid w:val="00923FA1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923FA1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923FA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923FA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23FA1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styleId="Tabela-Siatka">
    <w:name w:val="Table Grid"/>
    <w:basedOn w:val="Standardowy"/>
    <w:rsid w:val="00923F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23F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23FA1"/>
    <w:pPr>
      <w:suppressAutoHyphens/>
    </w:pPr>
    <w:rPr>
      <w:lang w:eastAsia="ar-SA"/>
    </w:rPr>
  </w:style>
  <w:style w:type="paragraph" w:styleId="Tematkomentarza">
    <w:name w:val="annotation subject"/>
    <w:basedOn w:val="Tekstkomentarza"/>
    <w:next w:val="Tekstkomentarza"/>
    <w:semiHidden/>
    <w:rsid w:val="00923FA1"/>
    <w:rPr>
      <w:b/>
      <w:bCs/>
    </w:rPr>
  </w:style>
  <w:style w:type="paragraph" w:customStyle="1" w:styleId="Default">
    <w:name w:val="Default"/>
    <w:rsid w:val="00923F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C07214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Normalny"/>
    <w:rsid w:val="00726C34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StopkaZnak">
    <w:name w:val="Stopka Znak"/>
    <w:link w:val="Stopka"/>
    <w:uiPriority w:val="99"/>
    <w:rsid w:val="00E62042"/>
  </w:style>
  <w:style w:type="paragraph" w:customStyle="1" w:styleId="CharCharChar1">
    <w:name w:val="Char Char Char1"/>
    <w:basedOn w:val="Normalny"/>
    <w:rsid w:val="00087DB1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Style3">
    <w:name w:val="Char Style 3"/>
    <w:link w:val="Style2"/>
    <w:uiPriority w:val="99"/>
    <w:rsid w:val="009B635B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9B635B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66301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663016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uiPriority w:val="99"/>
    <w:rsid w:val="00663016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B91F54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F2517B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1835DD"/>
    <w:pPr>
      <w:ind w:left="720"/>
      <w:contextualSpacing/>
    </w:pPr>
    <w:rPr>
      <w:sz w:val="24"/>
      <w:szCs w:val="24"/>
    </w:rPr>
  </w:style>
  <w:style w:type="character" w:customStyle="1" w:styleId="PodtytuZnak">
    <w:name w:val="Podtytuł Znak"/>
    <w:link w:val="Podtytu"/>
    <w:rsid w:val="00715388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  <w:rsid w:val="007960D9"/>
  </w:style>
  <w:style w:type="character" w:customStyle="1" w:styleId="TekstpodstawowyZnak">
    <w:name w:val="Tekst podstawowy Znak"/>
    <w:link w:val="Tekstpodstawowy"/>
    <w:rsid w:val="002F2215"/>
  </w:style>
  <w:style w:type="character" w:customStyle="1" w:styleId="Nagwek1Znak">
    <w:name w:val="Nagłówek 1 Znak"/>
    <w:link w:val="Nagwek1"/>
    <w:rsid w:val="007A6DF2"/>
    <w:rPr>
      <w:rFonts w:ascii="Arial" w:hAnsi="Arial" w:cs="Arial"/>
      <w:b/>
      <w:bCs/>
      <w:kern w:val="32"/>
      <w:sz w:val="32"/>
      <w:szCs w:val="32"/>
    </w:rPr>
  </w:style>
  <w:style w:type="paragraph" w:customStyle="1" w:styleId="ZLITUSTzmustliter">
    <w:name w:val="Z_LIT/UST(§) – zm. ust. (§) literą"/>
    <w:basedOn w:val="Normalny"/>
    <w:uiPriority w:val="46"/>
    <w:qFormat/>
    <w:rsid w:val="00CE7A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CE7A6E"/>
    <w:pPr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52AEE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52AEE"/>
    <w:pPr>
      <w:spacing w:line="360" w:lineRule="auto"/>
      <w:ind w:left="102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655BE"/>
    <w:rPr>
      <w:lang w:eastAsia="ar-SA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A7029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4EF"/>
    <w:rPr>
      <w:lang w:eastAsia="ar-SA"/>
    </w:rPr>
  </w:style>
  <w:style w:type="character" w:customStyle="1" w:styleId="DeltaViewInsertion">
    <w:name w:val="DeltaView Insertion"/>
    <w:rsid w:val="008B34EF"/>
    <w:rPr>
      <w:b/>
      <w:i/>
      <w:spacing w:val="0"/>
    </w:rPr>
  </w:style>
  <w:style w:type="paragraph" w:customStyle="1" w:styleId="Standard">
    <w:name w:val="Standard"/>
    <w:rsid w:val="00857546"/>
    <w:pPr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0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6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1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8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9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C0EB4-5C28-4F9F-B192-E6F842498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 W TRYBIE PRZETARGU NIEOGRANICZONEGO</vt:lpstr>
    </vt:vector>
  </TitlesOfParts>
  <Company>Microsoft</Company>
  <LinksUpToDate>false</LinksUpToDate>
  <CharactersWithSpaces>1062</CharactersWithSpaces>
  <SharedDoc>false</SharedDoc>
  <HLinks>
    <vt:vector size="234" baseType="variant">
      <vt:variant>
        <vt:i4>852011</vt:i4>
      </vt:variant>
      <vt:variant>
        <vt:i4>207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204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852011</vt:i4>
      </vt:variant>
      <vt:variant>
        <vt:i4>201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198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852011</vt:i4>
      </vt:variant>
      <vt:variant>
        <vt:i4>195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192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189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186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6946928</vt:i4>
      </vt:variant>
      <vt:variant>
        <vt:i4>183</vt:i4>
      </vt:variant>
      <vt:variant>
        <vt:i4>0</vt:i4>
      </vt:variant>
      <vt:variant>
        <vt:i4>5</vt:i4>
      </vt:variant>
      <vt:variant>
        <vt:lpwstr>http://www.nbp.pl/</vt:lpwstr>
      </vt:variant>
      <vt:variant>
        <vt:lpwstr/>
      </vt:variant>
      <vt:variant>
        <vt:i4>1179703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_Toc412451416</vt:lpwstr>
      </vt:variant>
      <vt:variant>
        <vt:i4>1179703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_Toc412451415</vt:lpwstr>
      </vt:variant>
      <vt:variant>
        <vt:i4>1179703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_Toc412451414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_Toc412451412</vt:lpwstr>
      </vt:variant>
      <vt:variant>
        <vt:i4>1179703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_Toc412451411</vt:lpwstr>
      </vt:variant>
      <vt:variant>
        <vt:i4>1179703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_Toc412451410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_Toc412451409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_Toc412451408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_Toc412451407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_Toc412451406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_Toc412451405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_Toc412451404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_Toc412451403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_Toc412451402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_Toc412451401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_Toc412451400</vt:lpwstr>
      </vt:variant>
      <vt:variant>
        <vt:i4>1703984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_Toc412451399</vt:lpwstr>
      </vt:variant>
      <vt:variant>
        <vt:i4>1703984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_Toc412451398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_Toc412451397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_Toc412451396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_Toc412451395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_Toc412451393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_Toc412451392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_Toc412451391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_Toc412451390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_Toc412451389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_Toc412451388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_Toc412451387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_Toc412451386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_Toc412451385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 W TRYBIE PRZETARGU NIEOGRANICZONEGO</dc:title>
  <dc:creator>q</dc:creator>
  <cp:lastModifiedBy>Dell</cp:lastModifiedBy>
  <cp:revision>27</cp:revision>
  <cp:lastPrinted>2023-11-17T12:21:00Z</cp:lastPrinted>
  <dcterms:created xsi:type="dcterms:W3CDTF">2019-10-09T08:56:00Z</dcterms:created>
  <dcterms:modified xsi:type="dcterms:W3CDTF">2023-11-17T12:21:00Z</dcterms:modified>
</cp:coreProperties>
</file>